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565415" w14:textId="0120FB63" w:rsidR="003027CA" w:rsidRDefault="00C94CA4" w:rsidP="003027CA">
      <w:pPr>
        <w:pStyle w:val="berschrift1"/>
        <w:rPr>
          <w:sz w:val="48"/>
        </w:rPr>
      </w:pPr>
      <w:r>
        <w:rPr>
          <w:noProof/>
          <w:sz w:val="48"/>
        </w:rPr>
        <w:drawing>
          <wp:inline distT="0" distB="0" distL="0" distR="0" wp14:anchorId="6958C121" wp14:editId="60B1F1C9">
            <wp:extent cx="5760720" cy="7680960"/>
            <wp:effectExtent l="0" t="0" r="0" b="0"/>
            <wp:docPr id="2" name="Grafik 2"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CA46CDF" w14:textId="77777777" w:rsidR="007166CE" w:rsidRDefault="007166CE" w:rsidP="007166CE">
      <w:pPr>
        <w:pStyle w:val="berschrift1"/>
      </w:pPr>
      <w:r>
        <w:br w:type="page"/>
      </w:r>
      <w:r>
        <w:lastRenderedPageBreak/>
        <w:t>Vorwort</w:t>
      </w:r>
    </w:p>
    <w:p w14:paraId="3AF15F35" w14:textId="77777777" w:rsidR="007E1779" w:rsidRDefault="000700B0" w:rsidP="007166CE">
      <w:r>
        <w:t>2022 – ich fange jetzt (im September 2021) schon an, die Bücher für das nächste Jahr zu überarbeiten. Das bedeutet, dass neue Bücher hinzukommen und bestehende Bücher überarbeitet werden. Und da mittlerweile in der Lesekammer mehr als 1.000 Bücher zum Download stehen, ist das eine Menge Arbeit. Deshalb fange ich so früh wie möglich damit an.</w:t>
      </w:r>
    </w:p>
    <w:p w14:paraId="58DE56EF" w14:textId="77777777" w:rsidR="000700B0" w:rsidRDefault="000700B0" w:rsidP="007166CE">
      <w:r>
        <w:t>An den Büchern, die es schon gibt, ändert sich das Vorwort. Zusätzlich möchte ich Bilder der jeweiligen Autoren hinzufügen, so weit mir diese vorliegen. Und ein neuer Spendenaufruf steht auf der letzten Seite – es geht um die Kirche Jung St. Peter in Straßburg.</w:t>
      </w:r>
      <w:r w:rsidR="00BD71A4">
        <w:t xml:space="preserve"> </w:t>
      </w:r>
      <w:r>
        <w:t>Wer mich kennt, der weiß, dass ich für die Kirche der Reformationszeit in Straßburg eine ganz besondere Vorliebe habe</w:t>
      </w:r>
      <w:r w:rsidR="00BD71A4">
        <w:t xml:space="preserve"> – daher der Spendenaufruf für die Kirche, in der Capito und Fagio wirkten.</w:t>
      </w:r>
      <w:r>
        <w:t>.</w:t>
      </w:r>
    </w:p>
    <w:p w14:paraId="64B9F121" w14:textId="77777777" w:rsidR="007166CE" w:rsidRDefault="007166CE" w:rsidP="007166CE">
      <w:r>
        <w:t>Euch allen wünsche ich Gottes reichen Segen und dass Ihr für Euch interessante Texte hier findet. Für Anregungen bin ich immer dankbar.</w:t>
      </w:r>
    </w:p>
    <w:p w14:paraId="4C6464D1" w14:textId="77777777" w:rsidR="007166CE" w:rsidRDefault="007166CE" w:rsidP="007166CE">
      <w:r>
        <w:t>Gruß &amp; Segen,</w:t>
      </w:r>
    </w:p>
    <w:p w14:paraId="427C79FF" w14:textId="77777777" w:rsidR="007166CE" w:rsidRDefault="007166CE" w:rsidP="007166CE">
      <w:r>
        <w:t>Andreas</w:t>
      </w:r>
    </w:p>
    <w:p w14:paraId="3C60FDD5"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FF6B82E" w14:textId="095897AA" w:rsidR="00BD71A4" w:rsidRDefault="009C2A21" w:rsidP="009C2A21">
      <w:pPr>
        <w:spacing w:after="0" w:line="240" w:lineRule="auto"/>
        <w:jc w:val="center"/>
      </w:pPr>
      <w:r>
        <w:rPr>
          <w:noProof/>
        </w:rPr>
        <w:drawing>
          <wp:inline distT="0" distB="0" distL="0" distR="0" wp14:anchorId="0ED70C3D" wp14:editId="584FD2D8">
            <wp:extent cx="1960245" cy="2860040"/>
            <wp:effectExtent l="0" t="0" r="1905" b="0"/>
            <wp:docPr id="1" name="Grafik 1" descr="Ein Bild, das Text, Bu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Buch enthält.&#10;&#10;Automatisch generierte Beschreibu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60245" cy="2860040"/>
                    </a:xfrm>
                    <a:prstGeom prst="rect">
                      <a:avLst/>
                    </a:prstGeom>
                    <a:noFill/>
                    <a:ln>
                      <a:noFill/>
                    </a:ln>
                  </pic:spPr>
                </pic:pic>
              </a:graphicData>
            </a:graphic>
          </wp:inline>
        </w:drawing>
      </w:r>
    </w:p>
    <w:p w14:paraId="6704BAD0" w14:textId="77777777" w:rsidR="00BD71A4" w:rsidRDefault="00BD71A4">
      <w:pPr>
        <w:spacing w:after="0" w:line="240" w:lineRule="auto"/>
        <w:rPr>
          <w:rFonts w:eastAsia="Times New Roman"/>
          <w:b/>
          <w:bCs/>
          <w:color w:val="000000"/>
          <w:kern w:val="36"/>
          <w:sz w:val="36"/>
          <w:szCs w:val="48"/>
          <w:lang w:eastAsia="de-DE"/>
        </w:rPr>
      </w:pPr>
      <w:r>
        <w:br w:type="page"/>
      </w:r>
    </w:p>
    <w:p w14:paraId="1F85C632" w14:textId="77777777" w:rsidR="009C2A21" w:rsidRDefault="009C2A21" w:rsidP="009C2A21">
      <w:pPr>
        <w:pStyle w:val="berschrift1"/>
        <w:rPr>
          <w:sz w:val="48"/>
        </w:rPr>
      </w:pPr>
      <w:r>
        <w:t>Grund und Versicherung aus göttlicher Schrift des christlichen Glaubens</w:t>
      </w:r>
    </w:p>
    <w:p w14:paraId="6A1121CF" w14:textId="77777777" w:rsidR="009C2A21" w:rsidRDefault="009C2A21" w:rsidP="009C2A21">
      <w:pPr>
        <w:pStyle w:val="StandardWeb"/>
      </w:pPr>
      <w:r>
        <w:rPr>
          <w:rStyle w:val="Fett"/>
          <w:rFonts w:eastAsiaTheme="majorEastAsia"/>
        </w:rPr>
        <w:t xml:space="preserve">Grund </w:t>
      </w:r>
      <w:proofErr w:type="spellStart"/>
      <w:r>
        <w:rPr>
          <w:rStyle w:val="Fett"/>
          <w:rFonts w:eastAsiaTheme="majorEastAsia"/>
        </w:rPr>
        <w:t>vnd</w:t>
      </w:r>
      <w:proofErr w:type="spellEnd"/>
      <w:r>
        <w:rPr>
          <w:rStyle w:val="Fett"/>
          <w:rFonts w:eastAsiaTheme="majorEastAsia"/>
        </w:rPr>
        <w:t xml:space="preserve"> </w:t>
      </w:r>
      <w:proofErr w:type="spellStart"/>
      <w:r>
        <w:rPr>
          <w:rStyle w:val="Fett"/>
          <w:rFonts w:eastAsiaTheme="majorEastAsia"/>
        </w:rPr>
        <w:t>versicherung</w:t>
      </w:r>
      <w:proofErr w:type="spellEnd"/>
      <w:r>
        <w:rPr>
          <w:rStyle w:val="Fett"/>
          <w:rFonts w:eastAsiaTheme="majorEastAsia"/>
        </w:rPr>
        <w:t xml:space="preserve"> </w:t>
      </w:r>
      <w:proofErr w:type="spellStart"/>
      <w:r>
        <w:rPr>
          <w:rStyle w:val="Fett"/>
          <w:rFonts w:eastAsiaTheme="majorEastAsia"/>
        </w:rPr>
        <w:t>auß</w:t>
      </w:r>
      <w:proofErr w:type="spellEnd"/>
      <w:r>
        <w:rPr>
          <w:rStyle w:val="Fett"/>
          <w:rFonts w:eastAsiaTheme="majorEastAsia"/>
        </w:rPr>
        <w:t xml:space="preserve"> Göttlicher </w:t>
      </w:r>
      <w:proofErr w:type="spellStart"/>
      <w:r>
        <w:rPr>
          <w:rStyle w:val="Fett"/>
          <w:rFonts w:eastAsiaTheme="majorEastAsia"/>
        </w:rPr>
        <w:t>Schrifft</w:t>
      </w:r>
      <w:proofErr w:type="spellEnd"/>
      <w:r>
        <w:rPr>
          <w:rStyle w:val="Fett"/>
          <w:rFonts w:eastAsiaTheme="majorEastAsia"/>
        </w:rPr>
        <w:t xml:space="preserve"> des Christlichen </w:t>
      </w:r>
      <w:proofErr w:type="spellStart"/>
      <w:r>
        <w:rPr>
          <w:rStyle w:val="Fett"/>
          <w:rFonts w:eastAsiaTheme="majorEastAsia"/>
        </w:rPr>
        <w:t>glaubens</w:t>
      </w:r>
      <w:proofErr w:type="spellEnd"/>
      <w:r>
        <w:rPr>
          <w:rStyle w:val="Fett"/>
          <w:rFonts w:eastAsiaTheme="majorEastAsia"/>
        </w:rPr>
        <w:t xml:space="preserve">/ durch </w:t>
      </w:r>
      <w:proofErr w:type="spellStart"/>
      <w:r>
        <w:rPr>
          <w:rStyle w:val="Fett"/>
          <w:rFonts w:eastAsiaTheme="majorEastAsia"/>
        </w:rPr>
        <w:t>Casparum</w:t>
      </w:r>
      <w:proofErr w:type="spellEnd"/>
      <w:r>
        <w:rPr>
          <w:rStyle w:val="Fett"/>
          <w:rFonts w:eastAsiaTheme="majorEastAsia"/>
        </w:rPr>
        <w:t xml:space="preserve"> </w:t>
      </w:r>
      <w:proofErr w:type="spellStart"/>
      <w:r>
        <w:rPr>
          <w:rStyle w:val="Fett"/>
          <w:rFonts w:eastAsiaTheme="majorEastAsia"/>
        </w:rPr>
        <w:t>Creutzinger</w:t>
      </w:r>
      <w:proofErr w:type="spellEnd"/>
      <w:r>
        <w:rPr>
          <w:rStyle w:val="Fett"/>
          <w:rFonts w:eastAsiaTheme="majorEastAsia"/>
        </w:rPr>
        <w:t xml:space="preserve"> der </w:t>
      </w:r>
      <w:proofErr w:type="spellStart"/>
      <w:r>
        <w:rPr>
          <w:rStyle w:val="Fett"/>
          <w:rFonts w:eastAsiaTheme="majorEastAsia"/>
        </w:rPr>
        <w:t>Heyligen</w:t>
      </w:r>
      <w:proofErr w:type="spellEnd"/>
      <w:r>
        <w:rPr>
          <w:rStyle w:val="Fett"/>
          <w:rFonts w:eastAsiaTheme="majorEastAsia"/>
        </w:rPr>
        <w:t xml:space="preserve"> </w:t>
      </w:r>
      <w:proofErr w:type="spellStart"/>
      <w:r>
        <w:rPr>
          <w:rStyle w:val="Fett"/>
          <w:rFonts w:eastAsiaTheme="majorEastAsia"/>
        </w:rPr>
        <w:t>Schrifft</w:t>
      </w:r>
      <w:proofErr w:type="spellEnd"/>
      <w:r>
        <w:rPr>
          <w:rStyle w:val="Fett"/>
          <w:rFonts w:eastAsiaTheme="majorEastAsia"/>
        </w:rPr>
        <w:t xml:space="preserve"> Doctor in Latein gestellet.</w:t>
      </w:r>
      <w:r>
        <w:t xml:space="preserve"> </w:t>
      </w:r>
    </w:p>
    <w:p w14:paraId="2E4B0480" w14:textId="77777777" w:rsidR="009C2A21" w:rsidRDefault="009C2A21" w:rsidP="009C2A21">
      <w:pPr>
        <w:pStyle w:val="StandardWeb"/>
      </w:pPr>
      <w:r>
        <w:t xml:space="preserve">Gedruckt zu Nürnberg/ durch Johann </w:t>
      </w:r>
      <w:proofErr w:type="spellStart"/>
      <w:r>
        <w:t>Daubman</w:t>
      </w:r>
      <w:proofErr w:type="spellEnd"/>
      <w:r>
        <w:t xml:space="preserve"> </w:t>
      </w:r>
    </w:p>
    <w:p w14:paraId="0EF87779" w14:textId="77777777" w:rsidR="009C2A21" w:rsidRDefault="009C2A21" w:rsidP="009C2A21">
      <w:pPr>
        <w:pStyle w:val="StandardWeb"/>
      </w:pPr>
      <w:r>
        <w:t xml:space="preserve">MDLI </w:t>
      </w:r>
    </w:p>
    <w:p w14:paraId="6D0C0FAE" w14:textId="77777777" w:rsidR="009C2A21" w:rsidRDefault="009C2A21" w:rsidP="009C2A21">
      <w:pPr>
        <w:pStyle w:val="StandardWeb"/>
      </w:pPr>
      <w:r>
        <w:t xml:space="preserve">Gott sey lob. </w:t>
      </w:r>
    </w:p>
    <w:p w14:paraId="02C2854B" w14:textId="77777777" w:rsidR="009C2A21" w:rsidRDefault="009C2A21" w:rsidP="009C2A21">
      <w:pPr>
        <w:pStyle w:val="StandardWeb"/>
      </w:pPr>
      <w:r>
        <w:t xml:space="preserve">Der </w:t>
      </w:r>
      <w:proofErr w:type="spellStart"/>
      <w:r>
        <w:t>tugentsamen</w:t>
      </w:r>
      <w:proofErr w:type="spellEnd"/>
      <w:r>
        <w:t xml:space="preserve"> </w:t>
      </w:r>
      <w:proofErr w:type="spellStart"/>
      <w:r>
        <w:t>Frawen</w:t>
      </w:r>
      <w:proofErr w:type="spellEnd"/>
      <w:r>
        <w:t xml:space="preserve">/ Anna </w:t>
      </w:r>
      <w:proofErr w:type="spellStart"/>
      <w:r>
        <w:t>weissin</w:t>
      </w:r>
      <w:proofErr w:type="spellEnd"/>
      <w:r>
        <w:t xml:space="preserve"> von Coburg/ des </w:t>
      </w:r>
      <w:proofErr w:type="spellStart"/>
      <w:r>
        <w:t>fürsichtigen</w:t>
      </w:r>
      <w:proofErr w:type="spellEnd"/>
      <w:r>
        <w:t xml:space="preserve"> Johann </w:t>
      </w:r>
      <w:proofErr w:type="spellStart"/>
      <w:r>
        <w:t>Daubman</w:t>
      </w:r>
      <w:proofErr w:type="spellEnd"/>
      <w:r>
        <w:t xml:space="preserve"> </w:t>
      </w:r>
      <w:proofErr w:type="spellStart"/>
      <w:r>
        <w:t>haußfrawen</w:t>
      </w:r>
      <w:proofErr w:type="spellEnd"/>
      <w:r>
        <w:t xml:space="preserve">/ meiner guten </w:t>
      </w:r>
      <w:proofErr w:type="spellStart"/>
      <w:r>
        <w:t>günnerin</w:t>
      </w:r>
      <w:proofErr w:type="spellEnd"/>
      <w:r>
        <w:t xml:space="preserve">. </w:t>
      </w:r>
    </w:p>
    <w:p w14:paraId="7B80441E" w14:textId="77777777" w:rsidR="009C2A21" w:rsidRDefault="009C2A21" w:rsidP="009C2A21">
      <w:pPr>
        <w:pStyle w:val="StandardWeb"/>
      </w:pPr>
      <w:r>
        <w:t xml:space="preserve">Ihr wisset </w:t>
      </w:r>
      <w:proofErr w:type="spellStart"/>
      <w:r>
        <w:t>thugentsamme</w:t>
      </w:r>
      <w:proofErr w:type="spellEnd"/>
      <w:r>
        <w:t xml:space="preserve"> </w:t>
      </w:r>
      <w:proofErr w:type="spellStart"/>
      <w:r>
        <w:t>frawe</w:t>
      </w:r>
      <w:proofErr w:type="spellEnd"/>
      <w:r>
        <w:t xml:space="preserve">/ wie das ich </w:t>
      </w:r>
      <w:proofErr w:type="spellStart"/>
      <w:r>
        <w:t>offt</w:t>
      </w:r>
      <w:proofErr w:type="spellEnd"/>
      <w:r>
        <w:t xml:space="preserve"> ein </w:t>
      </w:r>
      <w:proofErr w:type="spellStart"/>
      <w:r>
        <w:t>vnderredung</w:t>
      </w:r>
      <w:proofErr w:type="spellEnd"/>
      <w:r>
        <w:t xml:space="preserve"> mit euch gehalten hab/ von </w:t>
      </w:r>
      <w:proofErr w:type="spellStart"/>
      <w:r>
        <w:t>vilder</w:t>
      </w:r>
      <w:proofErr w:type="spellEnd"/>
      <w:r>
        <w:t xml:space="preserve"> dingen wegen/ die sich in diesen </w:t>
      </w:r>
      <w:proofErr w:type="spellStart"/>
      <w:r>
        <w:t>leufften</w:t>
      </w:r>
      <w:proofErr w:type="spellEnd"/>
      <w:r>
        <w:t xml:space="preserve"> der </w:t>
      </w:r>
      <w:proofErr w:type="spellStart"/>
      <w:r>
        <w:t>welt</w:t>
      </w:r>
      <w:proofErr w:type="spellEnd"/>
      <w:r>
        <w:t xml:space="preserve"> begeben/ </w:t>
      </w:r>
      <w:proofErr w:type="spellStart"/>
      <w:r>
        <w:t>vnd</w:t>
      </w:r>
      <w:proofErr w:type="spellEnd"/>
      <w:r>
        <w:t xml:space="preserve"> zutragen/ </w:t>
      </w:r>
      <w:proofErr w:type="spellStart"/>
      <w:r>
        <w:t>vnnd</w:t>
      </w:r>
      <w:proofErr w:type="spellEnd"/>
      <w:r>
        <w:t xml:space="preserve"> doch von keines wegen </w:t>
      </w:r>
      <w:proofErr w:type="spellStart"/>
      <w:r>
        <w:t>nit</w:t>
      </w:r>
      <w:proofErr w:type="spellEnd"/>
      <w:r>
        <w:t xml:space="preserve"> </w:t>
      </w:r>
      <w:proofErr w:type="spellStart"/>
      <w:r>
        <w:t>mer</w:t>
      </w:r>
      <w:proofErr w:type="spellEnd"/>
      <w:r>
        <w:t xml:space="preserve">/ dann von diesem/ wie das ein arm selig </w:t>
      </w:r>
      <w:proofErr w:type="spellStart"/>
      <w:r>
        <w:t>vnnd</w:t>
      </w:r>
      <w:proofErr w:type="spellEnd"/>
      <w:r>
        <w:t xml:space="preserve"> </w:t>
      </w:r>
      <w:proofErr w:type="spellStart"/>
      <w:r>
        <w:t>ellend</w:t>
      </w:r>
      <w:proofErr w:type="spellEnd"/>
      <w:r>
        <w:t xml:space="preserve"> leben </w:t>
      </w:r>
      <w:proofErr w:type="spellStart"/>
      <w:r>
        <w:t>auff</w:t>
      </w:r>
      <w:proofErr w:type="spellEnd"/>
      <w:r>
        <w:t xml:space="preserve"> dieser </w:t>
      </w:r>
      <w:proofErr w:type="spellStart"/>
      <w:r>
        <w:t>welt</w:t>
      </w:r>
      <w:proofErr w:type="spellEnd"/>
      <w:r>
        <w:t xml:space="preserve"> sey/ </w:t>
      </w:r>
      <w:proofErr w:type="spellStart"/>
      <w:r>
        <w:t>vnnd</w:t>
      </w:r>
      <w:proofErr w:type="spellEnd"/>
      <w:r>
        <w:t xml:space="preserve"> wir hie keine bleibende statt haben/ wie der </w:t>
      </w:r>
      <w:proofErr w:type="spellStart"/>
      <w:r>
        <w:t>heylige</w:t>
      </w:r>
      <w:proofErr w:type="spellEnd"/>
      <w:r>
        <w:t xml:space="preserve"> Paulus der Apostel </w:t>
      </w:r>
      <w:proofErr w:type="spellStart"/>
      <w:r>
        <w:t>Cristi</w:t>
      </w:r>
      <w:proofErr w:type="spellEnd"/>
      <w:r>
        <w:t xml:space="preserve"> sagt: Sonder ein </w:t>
      </w:r>
      <w:proofErr w:type="spellStart"/>
      <w:r>
        <w:t>zukünfftige</w:t>
      </w:r>
      <w:proofErr w:type="spellEnd"/>
      <w:r>
        <w:t xml:space="preserve"> zu suchen schuldig sein/ dieweil wir bloß </w:t>
      </w:r>
      <w:proofErr w:type="spellStart"/>
      <w:r>
        <w:t>darauff</w:t>
      </w:r>
      <w:proofErr w:type="spellEnd"/>
      <w:r>
        <w:t xml:space="preserve"> kommen/ müssen wir auch bloß </w:t>
      </w:r>
      <w:proofErr w:type="spellStart"/>
      <w:r>
        <w:t>widerumb</w:t>
      </w:r>
      <w:proofErr w:type="spellEnd"/>
      <w:r>
        <w:t xml:space="preserve"> </w:t>
      </w:r>
      <w:proofErr w:type="spellStart"/>
      <w:r>
        <w:t>dauon</w:t>
      </w:r>
      <w:proofErr w:type="spellEnd"/>
      <w:r>
        <w:t xml:space="preserve">/ </w:t>
      </w:r>
      <w:proofErr w:type="spellStart"/>
      <w:r>
        <w:t>vnd</w:t>
      </w:r>
      <w:proofErr w:type="spellEnd"/>
      <w:r>
        <w:t xml:space="preserve"> werden weinen geboren </w:t>
      </w:r>
      <w:proofErr w:type="spellStart"/>
      <w:r>
        <w:t>vnd</w:t>
      </w:r>
      <w:proofErr w:type="spellEnd"/>
      <w:r>
        <w:t xml:space="preserve"> sterben auch in grossen </w:t>
      </w:r>
      <w:proofErr w:type="spellStart"/>
      <w:r>
        <w:t>seufftzen</w:t>
      </w:r>
      <w:proofErr w:type="spellEnd"/>
      <w:r>
        <w:t xml:space="preserve">/ </w:t>
      </w:r>
      <w:proofErr w:type="spellStart"/>
      <w:r>
        <w:t>vnd</w:t>
      </w:r>
      <w:proofErr w:type="spellEnd"/>
      <w:r>
        <w:t xml:space="preserve"> </w:t>
      </w:r>
      <w:proofErr w:type="spellStart"/>
      <w:r>
        <w:t>elendt</w:t>
      </w:r>
      <w:proofErr w:type="spellEnd"/>
      <w:r>
        <w:t xml:space="preserve">. </w:t>
      </w:r>
    </w:p>
    <w:p w14:paraId="02C223BF" w14:textId="77777777" w:rsidR="009C2A21" w:rsidRDefault="009C2A21" w:rsidP="009C2A21">
      <w:pPr>
        <w:pStyle w:val="StandardWeb"/>
      </w:pPr>
      <w:r>
        <w:t xml:space="preserve">Derhalben wir durch solche </w:t>
      </w:r>
      <w:proofErr w:type="spellStart"/>
      <w:r>
        <w:t>vnd</w:t>
      </w:r>
      <w:proofErr w:type="spellEnd"/>
      <w:r>
        <w:t xml:space="preserve"> der gleichen </w:t>
      </w:r>
      <w:proofErr w:type="spellStart"/>
      <w:r>
        <w:t>gedancken</w:t>
      </w:r>
      <w:proofErr w:type="spellEnd"/>
      <w:r>
        <w:t xml:space="preserve">/ </w:t>
      </w:r>
      <w:proofErr w:type="spellStart"/>
      <w:r>
        <w:t>billich</w:t>
      </w:r>
      <w:proofErr w:type="spellEnd"/>
      <w:r>
        <w:t xml:space="preserve"> verursacht </w:t>
      </w:r>
      <w:proofErr w:type="spellStart"/>
      <w:r>
        <w:t>solten</w:t>
      </w:r>
      <w:proofErr w:type="spellEnd"/>
      <w:r>
        <w:t xml:space="preserve"> werden alle Zeit zu </w:t>
      </w:r>
      <w:proofErr w:type="spellStart"/>
      <w:r>
        <w:t>gedencken</w:t>
      </w:r>
      <w:proofErr w:type="spellEnd"/>
      <w:r>
        <w:t xml:space="preserve"> wie wir </w:t>
      </w:r>
      <w:proofErr w:type="spellStart"/>
      <w:r>
        <w:t>seligklich</w:t>
      </w:r>
      <w:proofErr w:type="spellEnd"/>
      <w:r>
        <w:t xml:space="preserve">/ von dieser </w:t>
      </w:r>
      <w:proofErr w:type="spellStart"/>
      <w:r>
        <w:t>welt</w:t>
      </w:r>
      <w:proofErr w:type="spellEnd"/>
      <w:r>
        <w:t xml:space="preserve"> abscheiden mochten/ nach dem es je sein muß/ </w:t>
      </w:r>
      <w:proofErr w:type="spellStart"/>
      <w:r>
        <w:t>vnnd</w:t>
      </w:r>
      <w:proofErr w:type="spellEnd"/>
      <w:r>
        <w:t xml:space="preserve"> </w:t>
      </w:r>
      <w:proofErr w:type="spellStart"/>
      <w:r>
        <w:t>vns</w:t>
      </w:r>
      <w:proofErr w:type="spellEnd"/>
      <w:r>
        <w:t xml:space="preserve"> der todt nach schleicht </w:t>
      </w:r>
      <w:proofErr w:type="spellStart"/>
      <w:r>
        <w:t>vnd</w:t>
      </w:r>
      <w:proofErr w:type="spellEnd"/>
      <w:r>
        <w:t xml:space="preserve"> gehet </w:t>
      </w:r>
      <w:proofErr w:type="spellStart"/>
      <w:r>
        <w:t>nit</w:t>
      </w:r>
      <w:proofErr w:type="spellEnd"/>
      <w:r>
        <w:t xml:space="preserve"> anders/ dann wie der </w:t>
      </w:r>
      <w:proofErr w:type="spellStart"/>
      <w:r>
        <w:t>schadt</w:t>
      </w:r>
      <w:proofErr w:type="spellEnd"/>
      <w:r>
        <w:t xml:space="preserve"> einem </w:t>
      </w:r>
      <w:proofErr w:type="spellStart"/>
      <w:r>
        <w:t>menschen</w:t>
      </w:r>
      <w:proofErr w:type="spellEnd"/>
      <w:r>
        <w:t xml:space="preserve"> </w:t>
      </w:r>
      <w:proofErr w:type="spellStart"/>
      <w:r>
        <w:t>volget</w:t>
      </w:r>
      <w:proofErr w:type="spellEnd"/>
      <w:r>
        <w:t xml:space="preserve">/ das wir also alle wegen den todten </w:t>
      </w:r>
      <w:proofErr w:type="spellStart"/>
      <w:r>
        <w:t>kopff</w:t>
      </w:r>
      <w:proofErr w:type="spellEnd"/>
      <w:r>
        <w:t xml:space="preserve"> in der </w:t>
      </w:r>
      <w:proofErr w:type="spellStart"/>
      <w:r>
        <w:t>hand</w:t>
      </w:r>
      <w:proofErr w:type="spellEnd"/>
      <w:r>
        <w:t xml:space="preserve"> trugen/ </w:t>
      </w:r>
      <w:proofErr w:type="spellStart"/>
      <w:r>
        <w:t>vnd</w:t>
      </w:r>
      <w:proofErr w:type="spellEnd"/>
      <w:r>
        <w:t xml:space="preserve"> </w:t>
      </w:r>
      <w:proofErr w:type="spellStart"/>
      <w:r>
        <w:t>gedechten</w:t>
      </w:r>
      <w:proofErr w:type="spellEnd"/>
      <w:r>
        <w:t xml:space="preserve"> </w:t>
      </w:r>
      <w:proofErr w:type="spellStart"/>
      <w:r>
        <w:t>wz</w:t>
      </w:r>
      <w:proofErr w:type="spellEnd"/>
      <w:r>
        <w:t xml:space="preserve"> wir werden/ oder </w:t>
      </w:r>
      <w:proofErr w:type="spellStart"/>
      <w:r>
        <w:t>vns</w:t>
      </w:r>
      <w:proofErr w:type="spellEnd"/>
      <w:r>
        <w:t xml:space="preserve"> </w:t>
      </w:r>
      <w:proofErr w:type="spellStart"/>
      <w:r>
        <w:t>vber</w:t>
      </w:r>
      <w:proofErr w:type="spellEnd"/>
      <w:r>
        <w:t xml:space="preserve"> gen </w:t>
      </w:r>
      <w:proofErr w:type="spellStart"/>
      <w:r>
        <w:t>mocht</w:t>
      </w:r>
      <w:proofErr w:type="spellEnd"/>
      <w:r>
        <w:t xml:space="preserve">/ </w:t>
      </w:r>
      <w:proofErr w:type="spellStart"/>
      <w:r>
        <w:t>vnnd</w:t>
      </w:r>
      <w:proofErr w:type="spellEnd"/>
      <w:r>
        <w:t xml:space="preserve"> </w:t>
      </w:r>
      <w:proofErr w:type="spellStart"/>
      <w:r>
        <w:t>stetigklich</w:t>
      </w:r>
      <w:proofErr w:type="spellEnd"/>
      <w:r>
        <w:t xml:space="preserve"> mit dem sterben </w:t>
      </w:r>
      <w:proofErr w:type="spellStart"/>
      <w:r>
        <w:t>vnd</w:t>
      </w:r>
      <w:proofErr w:type="spellEnd"/>
      <w:r>
        <w:t xml:space="preserve"> abgehen </w:t>
      </w:r>
      <w:proofErr w:type="spellStart"/>
      <w:r>
        <w:t>vns</w:t>
      </w:r>
      <w:proofErr w:type="spellEnd"/>
      <w:r>
        <w:t xml:space="preserve"> </w:t>
      </w:r>
      <w:proofErr w:type="spellStart"/>
      <w:r>
        <w:t>bekummerten</w:t>
      </w:r>
      <w:proofErr w:type="spellEnd"/>
      <w:r>
        <w:t xml:space="preserve">. </w:t>
      </w:r>
    </w:p>
    <w:p w14:paraId="6CE20FB4" w14:textId="77777777" w:rsidR="009C2A21" w:rsidRDefault="009C2A21" w:rsidP="009C2A21">
      <w:pPr>
        <w:pStyle w:val="StandardWeb"/>
      </w:pPr>
      <w:r>
        <w:t xml:space="preserve">Welches wir </w:t>
      </w:r>
      <w:proofErr w:type="spellStart"/>
      <w:r>
        <w:t>nit</w:t>
      </w:r>
      <w:proofErr w:type="spellEnd"/>
      <w:r>
        <w:t xml:space="preserve"> </w:t>
      </w:r>
      <w:proofErr w:type="spellStart"/>
      <w:r>
        <w:t>förchten</w:t>
      </w:r>
      <w:proofErr w:type="spellEnd"/>
      <w:r>
        <w:t xml:space="preserve">/ oder einen </w:t>
      </w:r>
      <w:proofErr w:type="spellStart"/>
      <w:r>
        <w:t>schew</w:t>
      </w:r>
      <w:proofErr w:type="spellEnd"/>
      <w:r>
        <w:t xml:space="preserve"> darüber </w:t>
      </w:r>
      <w:proofErr w:type="spellStart"/>
      <w:r>
        <w:t>hetten</w:t>
      </w:r>
      <w:proofErr w:type="spellEnd"/>
      <w:r>
        <w:t xml:space="preserve"> (Wie die </w:t>
      </w:r>
      <w:proofErr w:type="spellStart"/>
      <w:r>
        <w:t>Gotlosen</w:t>
      </w:r>
      <w:proofErr w:type="spellEnd"/>
      <w:r>
        <w:t xml:space="preserve"> </w:t>
      </w:r>
      <w:proofErr w:type="spellStart"/>
      <w:r>
        <w:t>wellicher</w:t>
      </w:r>
      <w:proofErr w:type="spellEnd"/>
      <w:r>
        <w:t xml:space="preserve"> </w:t>
      </w:r>
      <w:proofErr w:type="spellStart"/>
      <w:r>
        <w:t>jr</w:t>
      </w:r>
      <w:proofErr w:type="spellEnd"/>
      <w:r>
        <w:t xml:space="preserve"> gewissen zu </w:t>
      </w:r>
      <w:proofErr w:type="spellStart"/>
      <w:r>
        <w:t>brochen</w:t>
      </w:r>
      <w:proofErr w:type="spellEnd"/>
      <w:r>
        <w:t xml:space="preserve"> </w:t>
      </w:r>
      <w:proofErr w:type="spellStart"/>
      <w:r>
        <w:t>unnd</w:t>
      </w:r>
      <w:proofErr w:type="spellEnd"/>
      <w:r>
        <w:t xml:space="preserve"> </w:t>
      </w:r>
      <w:proofErr w:type="spellStart"/>
      <w:r>
        <w:t>gantz</w:t>
      </w:r>
      <w:proofErr w:type="spellEnd"/>
      <w:r>
        <w:t xml:space="preserve"> </w:t>
      </w:r>
      <w:proofErr w:type="spellStart"/>
      <w:r>
        <w:t>bemackelt</w:t>
      </w:r>
      <w:proofErr w:type="spellEnd"/>
      <w:r>
        <w:t xml:space="preserve"> ist) So wir in der Göttlichen </w:t>
      </w:r>
      <w:proofErr w:type="spellStart"/>
      <w:r>
        <w:t>schrifft</w:t>
      </w:r>
      <w:proofErr w:type="spellEnd"/>
      <w:r>
        <w:t xml:space="preserve"> recht </w:t>
      </w:r>
      <w:proofErr w:type="spellStart"/>
      <w:r>
        <w:t>vnderrichtet</w:t>
      </w:r>
      <w:proofErr w:type="spellEnd"/>
      <w:r>
        <w:t xml:space="preserve"> </w:t>
      </w:r>
      <w:proofErr w:type="spellStart"/>
      <w:r>
        <w:t>weren</w:t>
      </w:r>
      <w:proofErr w:type="spellEnd"/>
      <w:r>
        <w:t xml:space="preserve">/ </w:t>
      </w:r>
      <w:proofErr w:type="spellStart"/>
      <w:r>
        <w:t>vnd</w:t>
      </w:r>
      <w:proofErr w:type="spellEnd"/>
      <w:r>
        <w:t xml:space="preserve"> recht </w:t>
      </w:r>
      <w:proofErr w:type="spellStart"/>
      <w:r>
        <w:t>wol</w:t>
      </w:r>
      <w:proofErr w:type="spellEnd"/>
      <w:r>
        <w:t xml:space="preserve"> </w:t>
      </w:r>
      <w:proofErr w:type="spellStart"/>
      <w:r>
        <w:t>schmecketen</w:t>
      </w:r>
      <w:proofErr w:type="spellEnd"/>
      <w:r>
        <w:t xml:space="preserve">/ die </w:t>
      </w:r>
      <w:proofErr w:type="spellStart"/>
      <w:r>
        <w:t>unaußsprechlichen</w:t>
      </w:r>
      <w:proofErr w:type="spellEnd"/>
      <w:r>
        <w:t xml:space="preserve"> </w:t>
      </w:r>
      <w:proofErr w:type="spellStart"/>
      <w:r>
        <w:t>freude</w:t>
      </w:r>
      <w:proofErr w:type="spellEnd"/>
      <w:r>
        <w:t xml:space="preserve"> des </w:t>
      </w:r>
      <w:proofErr w:type="spellStart"/>
      <w:r>
        <w:t>zukünfftigen</w:t>
      </w:r>
      <w:proofErr w:type="spellEnd"/>
      <w:r>
        <w:t xml:space="preserve"> </w:t>
      </w:r>
      <w:proofErr w:type="spellStart"/>
      <w:r>
        <w:t>lebens</w:t>
      </w:r>
      <w:proofErr w:type="spellEnd"/>
      <w:r>
        <w:t xml:space="preserve">/ </w:t>
      </w:r>
      <w:proofErr w:type="spellStart"/>
      <w:r>
        <w:t>vnd</w:t>
      </w:r>
      <w:proofErr w:type="spellEnd"/>
      <w:r>
        <w:t xml:space="preserve"> </w:t>
      </w:r>
      <w:proofErr w:type="spellStart"/>
      <w:r>
        <w:t>widerumb</w:t>
      </w:r>
      <w:proofErr w:type="spellEnd"/>
      <w:r>
        <w:t xml:space="preserve"> die not </w:t>
      </w:r>
      <w:proofErr w:type="spellStart"/>
      <w:r>
        <w:t>vnd</w:t>
      </w:r>
      <w:proofErr w:type="spellEnd"/>
      <w:r>
        <w:t xml:space="preserve"> </w:t>
      </w:r>
      <w:proofErr w:type="spellStart"/>
      <w:r>
        <w:t>armseligkeit</w:t>
      </w:r>
      <w:proofErr w:type="spellEnd"/>
      <w:r>
        <w:t xml:space="preserve">/ </w:t>
      </w:r>
      <w:proofErr w:type="spellStart"/>
      <w:r>
        <w:t>dises</w:t>
      </w:r>
      <w:proofErr w:type="spellEnd"/>
      <w:r>
        <w:t xml:space="preserve"> </w:t>
      </w:r>
      <w:proofErr w:type="spellStart"/>
      <w:r>
        <w:t>jamerthals</w:t>
      </w:r>
      <w:proofErr w:type="spellEnd"/>
      <w:r>
        <w:t xml:space="preserve"> ernstlich betrachten/ welche ich ein wenig </w:t>
      </w:r>
      <w:proofErr w:type="spellStart"/>
      <w:r>
        <w:t>ruren</w:t>
      </w:r>
      <w:proofErr w:type="spellEnd"/>
      <w:r>
        <w:t xml:space="preserve"> </w:t>
      </w:r>
      <w:proofErr w:type="spellStart"/>
      <w:r>
        <w:t>vnnd</w:t>
      </w:r>
      <w:proofErr w:type="spellEnd"/>
      <w:r>
        <w:t xml:space="preserve"> </w:t>
      </w:r>
      <w:proofErr w:type="spellStart"/>
      <w:r>
        <w:t>entwerffen</w:t>
      </w:r>
      <w:proofErr w:type="spellEnd"/>
      <w:r>
        <w:t xml:space="preserve"> </w:t>
      </w:r>
      <w:proofErr w:type="spellStart"/>
      <w:r>
        <w:t>wil</w:t>
      </w:r>
      <w:proofErr w:type="spellEnd"/>
      <w:r>
        <w:t xml:space="preserve">. Sehen wir nicht </w:t>
      </w:r>
      <w:proofErr w:type="spellStart"/>
      <w:r>
        <w:t>teglich</w:t>
      </w:r>
      <w:proofErr w:type="spellEnd"/>
      <w:r>
        <w:t xml:space="preserve"> wie unsere freunde </w:t>
      </w:r>
      <w:proofErr w:type="spellStart"/>
      <w:r>
        <w:t>vnd</w:t>
      </w:r>
      <w:proofErr w:type="spellEnd"/>
      <w:r>
        <w:t xml:space="preserve"> </w:t>
      </w:r>
      <w:proofErr w:type="spellStart"/>
      <w:r>
        <w:t>mitbruder</w:t>
      </w:r>
      <w:proofErr w:type="spellEnd"/>
      <w:r>
        <w:t xml:space="preserve"> </w:t>
      </w:r>
      <w:proofErr w:type="spellStart"/>
      <w:r>
        <w:t>abgehn</w:t>
      </w:r>
      <w:proofErr w:type="spellEnd"/>
      <w:r>
        <w:t xml:space="preserve">/ </w:t>
      </w:r>
      <w:proofErr w:type="spellStart"/>
      <w:r>
        <w:t>vnd</w:t>
      </w:r>
      <w:proofErr w:type="spellEnd"/>
      <w:r>
        <w:t xml:space="preserve"> also nichts in dieser </w:t>
      </w:r>
      <w:proofErr w:type="spellStart"/>
      <w:r>
        <w:t>welt</w:t>
      </w:r>
      <w:proofErr w:type="spellEnd"/>
      <w:r>
        <w:t xml:space="preserve">/ bestendig sey. </w:t>
      </w:r>
    </w:p>
    <w:p w14:paraId="37816ADF" w14:textId="77777777" w:rsidR="009C2A21" w:rsidRDefault="009C2A21" w:rsidP="009C2A21">
      <w:pPr>
        <w:pStyle w:val="StandardWeb"/>
      </w:pPr>
      <w:r>
        <w:t xml:space="preserve">Das sich auch alle Creaturen </w:t>
      </w:r>
      <w:proofErr w:type="spellStart"/>
      <w:r>
        <w:t>vnd</w:t>
      </w:r>
      <w:proofErr w:type="spellEnd"/>
      <w:r>
        <w:t xml:space="preserve"> ding in </w:t>
      </w:r>
      <w:proofErr w:type="spellStart"/>
      <w:r>
        <w:t>kurtzer</w:t>
      </w:r>
      <w:proofErr w:type="spellEnd"/>
      <w:r>
        <w:t xml:space="preserve"> zeit </w:t>
      </w:r>
      <w:proofErr w:type="spellStart"/>
      <w:r>
        <w:t>verendern</w:t>
      </w:r>
      <w:proofErr w:type="spellEnd"/>
      <w:r>
        <w:t xml:space="preserve"> </w:t>
      </w:r>
      <w:proofErr w:type="spellStart"/>
      <w:r>
        <w:t>vnd</w:t>
      </w:r>
      <w:proofErr w:type="spellEnd"/>
      <w:r>
        <w:t xml:space="preserve"> zu </w:t>
      </w:r>
      <w:proofErr w:type="spellStart"/>
      <w:r>
        <w:t>drümmern</w:t>
      </w:r>
      <w:proofErr w:type="spellEnd"/>
      <w:r>
        <w:t xml:space="preserve"> gehn/ wie die alter genugsam </w:t>
      </w:r>
      <w:proofErr w:type="spellStart"/>
      <w:r>
        <w:t>erkleren</w:t>
      </w:r>
      <w:proofErr w:type="spellEnd"/>
      <w:r>
        <w:t xml:space="preserve"> </w:t>
      </w:r>
      <w:proofErr w:type="spellStart"/>
      <w:r>
        <w:t>vnnd</w:t>
      </w:r>
      <w:proofErr w:type="spellEnd"/>
      <w:r>
        <w:t xml:space="preserve"> bezeugen/ </w:t>
      </w:r>
      <w:proofErr w:type="spellStart"/>
      <w:r>
        <w:t>vnnd</w:t>
      </w:r>
      <w:proofErr w:type="spellEnd"/>
      <w:r>
        <w:t xml:space="preserve"> im </w:t>
      </w:r>
      <w:proofErr w:type="spellStart"/>
      <w:r>
        <w:t>fal</w:t>
      </w:r>
      <w:proofErr w:type="spellEnd"/>
      <w:r>
        <w:t xml:space="preserve"> so wir </w:t>
      </w:r>
      <w:proofErr w:type="spellStart"/>
      <w:r>
        <w:t>sunst</w:t>
      </w:r>
      <w:proofErr w:type="spellEnd"/>
      <w:r>
        <w:t xml:space="preserve"> frisch </w:t>
      </w:r>
      <w:proofErr w:type="spellStart"/>
      <w:r>
        <w:t>vnd</w:t>
      </w:r>
      <w:proofErr w:type="spellEnd"/>
      <w:r>
        <w:t xml:space="preserve"> </w:t>
      </w:r>
      <w:proofErr w:type="spellStart"/>
      <w:r>
        <w:t>gesunt</w:t>
      </w:r>
      <w:proofErr w:type="spellEnd"/>
      <w:r>
        <w:t xml:space="preserve"> sein/ </w:t>
      </w:r>
      <w:proofErr w:type="spellStart"/>
      <w:r>
        <w:t>vnd</w:t>
      </w:r>
      <w:proofErr w:type="spellEnd"/>
      <w:r>
        <w:t xml:space="preserve"> alles genug haben/ so ist es doch alles </w:t>
      </w:r>
      <w:proofErr w:type="spellStart"/>
      <w:r>
        <w:t>vergenklich</w:t>
      </w:r>
      <w:proofErr w:type="spellEnd"/>
      <w:r>
        <w:t xml:space="preserve">/ </w:t>
      </w:r>
      <w:proofErr w:type="spellStart"/>
      <w:r>
        <w:t>vnd</w:t>
      </w:r>
      <w:proofErr w:type="spellEnd"/>
      <w:r>
        <w:t xml:space="preserve"> </w:t>
      </w:r>
      <w:proofErr w:type="spellStart"/>
      <w:r>
        <w:t>frist</w:t>
      </w:r>
      <w:proofErr w:type="spellEnd"/>
      <w:r>
        <w:t xml:space="preserve"> </w:t>
      </w:r>
      <w:proofErr w:type="spellStart"/>
      <w:r>
        <w:t>diß</w:t>
      </w:r>
      <w:proofErr w:type="spellEnd"/>
      <w:r>
        <w:t xml:space="preserve"> alles die Zeit. </w:t>
      </w:r>
      <w:proofErr w:type="spellStart"/>
      <w:r>
        <w:t>Got</w:t>
      </w:r>
      <w:proofErr w:type="spellEnd"/>
      <w:r>
        <w:t xml:space="preserve"> </w:t>
      </w:r>
      <w:proofErr w:type="spellStart"/>
      <w:r>
        <w:t>geb</w:t>
      </w:r>
      <w:proofErr w:type="spellEnd"/>
      <w:r>
        <w:t xml:space="preserve"> es sey </w:t>
      </w:r>
      <w:proofErr w:type="spellStart"/>
      <w:r>
        <w:t>wollust</w:t>
      </w:r>
      <w:proofErr w:type="spellEnd"/>
      <w:r>
        <w:t xml:space="preserve"> oder </w:t>
      </w:r>
      <w:proofErr w:type="spellStart"/>
      <w:r>
        <w:t>pracht</w:t>
      </w:r>
      <w:proofErr w:type="spellEnd"/>
      <w:r>
        <w:t xml:space="preserve">/ in </w:t>
      </w:r>
      <w:proofErr w:type="spellStart"/>
      <w:r>
        <w:t>kleidung</w:t>
      </w:r>
      <w:proofErr w:type="spellEnd"/>
      <w:r>
        <w:t xml:space="preserve">/ essen/ </w:t>
      </w:r>
      <w:proofErr w:type="spellStart"/>
      <w:r>
        <w:t>trincken</w:t>
      </w:r>
      <w:proofErr w:type="spellEnd"/>
      <w:r>
        <w:t xml:space="preserve">/ </w:t>
      </w:r>
      <w:proofErr w:type="spellStart"/>
      <w:r>
        <w:t>vnd</w:t>
      </w:r>
      <w:proofErr w:type="spellEnd"/>
      <w:r>
        <w:t xml:space="preserve"> </w:t>
      </w:r>
      <w:proofErr w:type="spellStart"/>
      <w:r>
        <w:t>sunst</w:t>
      </w:r>
      <w:proofErr w:type="spellEnd"/>
      <w:r>
        <w:t xml:space="preserve"> in andern </w:t>
      </w:r>
      <w:proofErr w:type="spellStart"/>
      <w:r>
        <w:t>woleben</w:t>
      </w:r>
      <w:proofErr w:type="spellEnd"/>
      <w:r>
        <w:t xml:space="preserve">/ ich geschweig der </w:t>
      </w:r>
      <w:proofErr w:type="spellStart"/>
      <w:r>
        <w:t>kunst</w:t>
      </w:r>
      <w:proofErr w:type="spellEnd"/>
      <w:r>
        <w:t xml:space="preserve">/ </w:t>
      </w:r>
      <w:proofErr w:type="spellStart"/>
      <w:r>
        <w:t>reichthumbs</w:t>
      </w:r>
      <w:proofErr w:type="spellEnd"/>
      <w:r>
        <w:t xml:space="preserve"> oder </w:t>
      </w:r>
      <w:proofErr w:type="spellStart"/>
      <w:r>
        <w:t>gunst</w:t>
      </w:r>
      <w:proofErr w:type="spellEnd"/>
      <w:r>
        <w:t xml:space="preserve">/ hat alles sein ende </w:t>
      </w:r>
      <w:proofErr w:type="spellStart"/>
      <w:r>
        <w:t>zill</w:t>
      </w:r>
      <w:proofErr w:type="spellEnd"/>
      <w:r>
        <w:t xml:space="preserve"> </w:t>
      </w:r>
      <w:proofErr w:type="spellStart"/>
      <w:r>
        <w:t>vnd</w:t>
      </w:r>
      <w:proofErr w:type="spellEnd"/>
      <w:r>
        <w:t xml:space="preserve"> </w:t>
      </w:r>
      <w:proofErr w:type="spellStart"/>
      <w:r>
        <w:t>auffhören</w:t>
      </w:r>
      <w:proofErr w:type="spellEnd"/>
      <w:r>
        <w:t xml:space="preserve">/ </w:t>
      </w:r>
      <w:proofErr w:type="spellStart"/>
      <w:r>
        <w:t>welliches</w:t>
      </w:r>
      <w:proofErr w:type="spellEnd"/>
      <w:r>
        <w:t xml:space="preserve"> ich noch ein wenig grober </w:t>
      </w:r>
      <w:proofErr w:type="spellStart"/>
      <w:r>
        <w:t>vnd</w:t>
      </w:r>
      <w:proofErr w:type="spellEnd"/>
      <w:r>
        <w:t xml:space="preserve"> deutlicher dargeben </w:t>
      </w:r>
      <w:proofErr w:type="spellStart"/>
      <w:r>
        <w:t>wil</w:t>
      </w:r>
      <w:proofErr w:type="spellEnd"/>
      <w:r>
        <w:t xml:space="preserve">/ ist es nicht war? Das </w:t>
      </w:r>
      <w:proofErr w:type="spellStart"/>
      <w:r>
        <w:t>dise</w:t>
      </w:r>
      <w:proofErr w:type="spellEnd"/>
      <w:r>
        <w:t xml:space="preserve"> </w:t>
      </w:r>
      <w:proofErr w:type="spellStart"/>
      <w:r>
        <w:t>welt</w:t>
      </w:r>
      <w:proofErr w:type="spellEnd"/>
      <w:r>
        <w:t xml:space="preserve"> nichts anders ist denn ein solch ding das den </w:t>
      </w:r>
      <w:proofErr w:type="spellStart"/>
      <w:r>
        <w:t>leuten</w:t>
      </w:r>
      <w:proofErr w:type="spellEnd"/>
      <w:r>
        <w:t xml:space="preserve"> die </w:t>
      </w:r>
      <w:proofErr w:type="spellStart"/>
      <w:r>
        <w:t>meuler</w:t>
      </w:r>
      <w:proofErr w:type="spellEnd"/>
      <w:r>
        <w:t xml:space="preserve"> </w:t>
      </w:r>
      <w:proofErr w:type="spellStart"/>
      <w:r>
        <w:t>aufspert</w:t>
      </w:r>
      <w:proofErr w:type="spellEnd"/>
      <w:r>
        <w:t xml:space="preserve">/ </w:t>
      </w:r>
      <w:proofErr w:type="spellStart"/>
      <w:r>
        <w:t>vnd</w:t>
      </w:r>
      <w:proofErr w:type="spellEnd"/>
      <w:r>
        <w:t xml:space="preserve"> also in die zeit </w:t>
      </w:r>
      <w:proofErr w:type="spellStart"/>
      <w:r>
        <w:t>nimbt</w:t>
      </w:r>
      <w:proofErr w:type="spellEnd"/>
      <w:r>
        <w:t xml:space="preserve"> das sie </w:t>
      </w:r>
      <w:proofErr w:type="spellStart"/>
      <w:r>
        <w:t>offt</w:t>
      </w:r>
      <w:proofErr w:type="spellEnd"/>
      <w:r>
        <w:t xml:space="preserve"> zu einem </w:t>
      </w:r>
      <w:proofErr w:type="spellStart"/>
      <w:r>
        <w:t>zimlichen</w:t>
      </w:r>
      <w:proofErr w:type="spellEnd"/>
      <w:r>
        <w:t xml:space="preserve"> alter kommen </w:t>
      </w:r>
      <w:proofErr w:type="spellStart"/>
      <w:r>
        <w:t>vnd</w:t>
      </w:r>
      <w:proofErr w:type="spellEnd"/>
      <w:r>
        <w:t xml:space="preserve"> wissen nicht wie/ vnnd so doch sonderlich keine rechte </w:t>
      </w:r>
      <w:proofErr w:type="spellStart"/>
      <w:r>
        <w:t>freude</w:t>
      </w:r>
      <w:proofErr w:type="spellEnd"/>
      <w:r>
        <w:t xml:space="preserve"> des </w:t>
      </w:r>
      <w:proofErr w:type="spellStart"/>
      <w:r>
        <w:t>hertzens</w:t>
      </w:r>
      <w:proofErr w:type="spellEnd"/>
      <w:r>
        <w:t xml:space="preserve"> </w:t>
      </w:r>
      <w:proofErr w:type="spellStart"/>
      <w:r>
        <w:t>vnd</w:t>
      </w:r>
      <w:proofErr w:type="spellEnd"/>
      <w:r>
        <w:t xml:space="preserve"> </w:t>
      </w:r>
      <w:proofErr w:type="spellStart"/>
      <w:r>
        <w:t>frolocken</w:t>
      </w:r>
      <w:proofErr w:type="spellEnd"/>
      <w:r>
        <w:t xml:space="preserve"> des gewissen des </w:t>
      </w:r>
      <w:proofErr w:type="spellStart"/>
      <w:r>
        <w:t>himmellischen</w:t>
      </w:r>
      <w:proofErr w:type="spellEnd"/>
      <w:r>
        <w:t xml:space="preserve"> </w:t>
      </w:r>
      <w:proofErr w:type="spellStart"/>
      <w:r>
        <w:t>anblicks</w:t>
      </w:r>
      <w:proofErr w:type="spellEnd"/>
      <w:r>
        <w:t xml:space="preserve"> gefunden </w:t>
      </w:r>
      <w:proofErr w:type="spellStart"/>
      <w:r>
        <w:t>wirt</w:t>
      </w:r>
      <w:proofErr w:type="spellEnd"/>
      <w:r>
        <w:t xml:space="preserve">/ denn bey denen die Gottes </w:t>
      </w:r>
      <w:proofErr w:type="spellStart"/>
      <w:r>
        <w:t>wort</w:t>
      </w:r>
      <w:proofErr w:type="spellEnd"/>
      <w:r>
        <w:t xml:space="preserve"> in </w:t>
      </w:r>
      <w:proofErr w:type="spellStart"/>
      <w:r>
        <w:t>jrem</w:t>
      </w:r>
      <w:proofErr w:type="spellEnd"/>
      <w:r>
        <w:t xml:space="preserve"> </w:t>
      </w:r>
      <w:proofErr w:type="spellStart"/>
      <w:r>
        <w:t>hertzen</w:t>
      </w:r>
      <w:proofErr w:type="spellEnd"/>
      <w:r>
        <w:t xml:space="preserve"> vergraben tragen/ welcher thun Gott </w:t>
      </w:r>
      <w:proofErr w:type="spellStart"/>
      <w:r>
        <w:t>wollgefelt</w:t>
      </w:r>
      <w:proofErr w:type="spellEnd"/>
      <w:r>
        <w:t xml:space="preserve">/ sie thun was sie wöllen/ dieweil ein tag </w:t>
      </w:r>
      <w:proofErr w:type="spellStart"/>
      <w:r>
        <w:t>vmb</w:t>
      </w:r>
      <w:proofErr w:type="spellEnd"/>
      <w:r>
        <w:t xml:space="preserve"> den andern ab </w:t>
      </w:r>
      <w:proofErr w:type="spellStart"/>
      <w:r>
        <w:t>wechsselt</w:t>
      </w:r>
      <w:proofErr w:type="spellEnd"/>
      <w:r>
        <w:t xml:space="preserve">/ dadurch die zeit dahin </w:t>
      </w:r>
      <w:proofErr w:type="spellStart"/>
      <w:r>
        <w:t>laufft</w:t>
      </w:r>
      <w:proofErr w:type="spellEnd"/>
      <w:r>
        <w:t xml:space="preserve"> </w:t>
      </w:r>
      <w:proofErr w:type="spellStart"/>
      <w:r>
        <w:t>vnd</w:t>
      </w:r>
      <w:proofErr w:type="spellEnd"/>
      <w:r>
        <w:t xml:space="preserve"> schleicht/ als </w:t>
      </w:r>
      <w:proofErr w:type="spellStart"/>
      <w:r>
        <w:t>dz</w:t>
      </w:r>
      <w:proofErr w:type="spellEnd"/>
      <w:r>
        <w:t xml:space="preserve"> </w:t>
      </w:r>
      <w:proofErr w:type="spellStart"/>
      <w:r>
        <w:t>wasser</w:t>
      </w:r>
      <w:proofErr w:type="spellEnd"/>
      <w:r>
        <w:t xml:space="preserve">/ heint essen wir </w:t>
      </w:r>
      <w:proofErr w:type="spellStart"/>
      <w:r>
        <w:t>vnd</w:t>
      </w:r>
      <w:proofErr w:type="spellEnd"/>
      <w:r>
        <w:t xml:space="preserve"> </w:t>
      </w:r>
      <w:proofErr w:type="spellStart"/>
      <w:r>
        <w:t>trincken</w:t>
      </w:r>
      <w:proofErr w:type="spellEnd"/>
      <w:r>
        <w:t xml:space="preserve"> </w:t>
      </w:r>
      <w:proofErr w:type="spellStart"/>
      <w:r>
        <w:t>vnnd</w:t>
      </w:r>
      <w:proofErr w:type="spellEnd"/>
      <w:r>
        <w:t xml:space="preserve"> thun </w:t>
      </w:r>
      <w:proofErr w:type="spellStart"/>
      <w:r>
        <w:t>vnser</w:t>
      </w:r>
      <w:proofErr w:type="spellEnd"/>
      <w:r>
        <w:t xml:space="preserve"> </w:t>
      </w:r>
      <w:proofErr w:type="spellStart"/>
      <w:r>
        <w:t>gewerb</w:t>
      </w:r>
      <w:proofErr w:type="spellEnd"/>
      <w:r>
        <w:t xml:space="preserve"> </w:t>
      </w:r>
      <w:proofErr w:type="spellStart"/>
      <w:r>
        <w:t>vnd</w:t>
      </w:r>
      <w:proofErr w:type="spellEnd"/>
      <w:r>
        <w:t xml:space="preserve"> </w:t>
      </w:r>
      <w:proofErr w:type="spellStart"/>
      <w:r>
        <w:t>handthierung</w:t>
      </w:r>
      <w:proofErr w:type="spellEnd"/>
      <w:r>
        <w:t xml:space="preserve"> und gehn nach dem allen </w:t>
      </w:r>
      <w:proofErr w:type="spellStart"/>
      <w:r>
        <w:t>zuruhe</w:t>
      </w:r>
      <w:proofErr w:type="spellEnd"/>
      <w:r>
        <w:t xml:space="preserve">/ morgen </w:t>
      </w:r>
      <w:proofErr w:type="spellStart"/>
      <w:r>
        <w:t>widerumb</w:t>
      </w:r>
      <w:proofErr w:type="spellEnd"/>
      <w:r>
        <w:t xml:space="preserve"> gleicher weiß das auf </w:t>
      </w:r>
      <w:proofErr w:type="spellStart"/>
      <w:r>
        <w:t>diser</w:t>
      </w:r>
      <w:proofErr w:type="spellEnd"/>
      <w:r>
        <w:t xml:space="preserve"> </w:t>
      </w:r>
      <w:proofErr w:type="spellStart"/>
      <w:r>
        <w:t>welt</w:t>
      </w:r>
      <w:proofErr w:type="spellEnd"/>
      <w:r>
        <w:t xml:space="preserve">/ nichts anders ist den ein </w:t>
      </w:r>
      <w:proofErr w:type="spellStart"/>
      <w:r>
        <w:t>abwechssell</w:t>
      </w:r>
      <w:proofErr w:type="spellEnd"/>
      <w:r>
        <w:t xml:space="preserve"> und </w:t>
      </w:r>
      <w:proofErr w:type="spellStart"/>
      <w:r>
        <w:t>verenderung</w:t>
      </w:r>
      <w:proofErr w:type="spellEnd"/>
      <w:r>
        <w:t xml:space="preserve"> darinnen ist </w:t>
      </w:r>
      <w:proofErr w:type="spellStart"/>
      <w:r>
        <w:t>jammer</w:t>
      </w:r>
      <w:proofErr w:type="spellEnd"/>
      <w:r>
        <w:t xml:space="preserve"> </w:t>
      </w:r>
      <w:proofErr w:type="spellStart"/>
      <w:r>
        <w:t>vnd</w:t>
      </w:r>
      <w:proofErr w:type="spellEnd"/>
      <w:r>
        <w:t xml:space="preserve"> not/ sorg </w:t>
      </w:r>
      <w:proofErr w:type="spellStart"/>
      <w:r>
        <w:t>vnd</w:t>
      </w:r>
      <w:proofErr w:type="spellEnd"/>
      <w:r>
        <w:t xml:space="preserve"> borg/ mühe </w:t>
      </w:r>
      <w:proofErr w:type="spellStart"/>
      <w:r>
        <w:t>vnd</w:t>
      </w:r>
      <w:proofErr w:type="spellEnd"/>
      <w:r>
        <w:t xml:space="preserve"> </w:t>
      </w:r>
      <w:proofErr w:type="spellStart"/>
      <w:r>
        <w:t>arbeit</w:t>
      </w:r>
      <w:proofErr w:type="spellEnd"/>
      <w:r>
        <w:t xml:space="preserve">/ </w:t>
      </w:r>
      <w:proofErr w:type="spellStart"/>
      <w:r>
        <w:t>vnd</w:t>
      </w:r>
      <w:proofErr w:type="spellEnd"/>
      <w:r>
        <w:t xml:space="preserve"> </w:t>
      </w:r>
      <w:proofErr w:type="spellStart"/>
      <w:r>
        <w:t>tegliche</w:t>
      </w:r>
      <w:proofErr w:type="spellEnd"/>
      <w:r>
        <w:t xml:space="preserve"> grosse schaden/ auch </w:t>
      </w:r>
      <w:proofErr w:type="spellStart"/>
      <w:r>
        <w:t>offt</w:t>
      </w:r>
      <w:proofErr w:type="spellEnd"/>
      <w:r>
        <w:t xml:space="preserve"> </w:t>
      </w:r>
      <w:proofErr w:type="spellStart"/>
      <w:r>
        <w:t>schand</w:t>
      </w:r>
      <w:proofErr w:type="spellEnd"/>
      <w:r>
        <w:t xml:space="preserve"> </w:t>
      </w:r>
      <w:proofErr w:type="spellStart"/>
      <w:r>
        <w:t>vnnd</w:t>
      </w:r>
      <w:proofErr w:type="spellEnd"/>
      <w:r>
        <w:t xml:space="preserve"> </w:t>
      </w:r>
      <w:proofErr w:type="spellStart"/>
      <w:r>
        <w:t>schmach</w:t>
      </w:r>
      <w:proofErr w:type="spellEnd"/>
      <w:r>
        <w:t xml:space="preserve"> sich zutragen/ </w:t>
      </w:r>
      <w:proofErr w:type="spellStart"/>
      <w:r>
        <w:t>welicher</w:t>
      </w:r>
      <w:proofErr w:type="spellEnd"/>
      <w:r>
        <w:t xml:space="preserve"> sich ein Christ wenig </w:t>
      </w:r>
      <w:proofErr w:type="spellStart"/>
      <w:r>
        <w:t>frewen</w:t>
      </w:r>
      <w:proofErr w:type="spellEnd"/>
      <w:r>
        <w:t xml:space="preserve"> </w:t>
      </w:r>
      <w:proofErr w:type="spellStart"/>
      <w:r>
        <w:t>kan</w:t>
      </w:r>
      <w:proofErr w:type="spellEnd"/>
      <w:r>
        <w:t xml:space="preserve">. </w:t>
      </w:r>
    </w:p>
    <w:p w14:paraId="7AEDCEF1" w14:textId="77777777" w:rsidR="009C2A21" w:rsidRDefault="009C2A21" w:rsidP="009C2A21">
      <w:pPr>
        <w:pStyle w:val="StandardWeb"/>
      </w:pPr>
      <w:r>
        <w:t xml:space="preserve">Der wegen ein </w:t>
      </w:r>
      <w:proofErr w:type="spellStart"/>
      <w:r>
        <w:t>yegklicher</w:t>
      </w:r>
      <w:proofErr w:type="spellEnd"/>
      <w:r>
        <w:t xml:space="preserve"> die </w:t>
      </w:r>
      <w:proofErr w:type="spellStart"/>
      <w:r>
        <w:t>vergengkliche</w:t>
      </w:r>
      <w:proofErr w:type="spellEnd"/>
      <w:r>
        <w:t xml:space="preserve"> </w:t>
      </w:r>
      <w:proofErr w:type="spellStart"/>
      <w:r>
        <w:t>herligkeyt</w:t>
      </w:r>
      <w:proofErr w:type="spellEnd"/>
      <w:r>
        <w:t xml:space="preserve"> dieser </w:t>
      </w:r>
      <w:proofErr w:type="spellStart"/>
      <w:r>
        <w:t>welt</w:t>
      </w:r>
      <w:proofErr w:type="spellEnd"/>
      <w:r>
        <w:t xml:space="preserve"> im </w:t>
      </w:r>
      <w:proofErr w:type="spellStart"/>
      <w:r>
        <w:t>auß</w:t>
      </w:r>
      <w:proofErr w:type="spellEnd"/>
      <w:r>
        <w:t xml:space="preserve"> dem </w:t>
      </w:r>
      <w:proofErr w:type="spellStart"/>
      <w:r>
        <w:t>hertzen</w:t>
      </w:r>
      <w:proofErr w:type="spellEnd"/>
      <w:r>
        <w:t xml:space="preserve"> schlagen </w:t>
      </w:r>
      <w:proofErr w:type="spellStart"/>
      <w:r>
        <w:t>sol</w:t>
      </w:r>
      <w:proofErr w:type="spellEnd"/>
      <w:r>
        <w:t xml:space="preserve">/ </w:t>
      </w:r>
      <w:proofErr w:type="spellStart"/>
      <w:r>
        <w:t>vnd</w:t>
      </w:r>
      <w:proofErr w:type="spellEnd"/>
      <w:r>
        <w:t xml:space="preserve"> Gottes reich das da </w:t>
      </w:r>
      <w:proofErr w:type="spellStart"/>
      <w:r>
        <w:t>zukünfftig</w:t>
      </w:r>
      <w:proofErr w:type="spellEnd"/>
      <w:r>
        <w:t xml:space="preserve"> ist </w:t>
      </w:r>
      <w:proofErr w:type="spellStart"/>
      <w:r>
        <w:t>vnnd</w:t>
      </w:r>
      <w:proofErr w:type="spellEnd"/>
      <w:r>
        <w:t xml:space="preserve"> ewig/ recht </w:t>
      </w:r>
      <w:proofErr w:type="spellStart"/>
      <w:r>
        <w:t>vnnd</w:t>
      </w:r>
      <w:proofErr w:type="spellEnd"/>
      <w:r>
        <w:t xml:space="preserve"> </w:t>
      </w:r>
      <w:proofErr w:type="spellStart"/>
      <w:r>
        <w:t>wol</w:t>
      </w:r>
      <w:proofErr w:type="spellEnd"/>
      <w:r>
        <w:t xml:space="preserve"> betrachten/ </w:t>
      </w:r>
      <w:proofErr w:type="spellStart"/>
      <w:r>
        <w:t>auff</w:t>
      </w:r>
      <w:proofErr w:type="spellEnd"/>
      <w:r>
        <w:t xml:space="preserve"> das er dasselbige </w:t>
      </w:r>
      <w:proofErr w:type="spellStart"/>
      <w:r>
        <w:t>erwerb</w:t>
      </w:r>
      <w:proofErr w:type="spellEnd"/>
      <w:r>
        <w:t xml:space="preserve"> </w:t>
      </w:r>
      <w:proofErr w:type="spellStart"/>
      <w:r>
        <w:t>vnd</w:t>
      </w:r>
      <w:proofErr w:type="spellEnd"/>
      <w:r>
        <w:t xml:space="preserve"> erlang </w:t>
      </w:r>
      <w:proofErr w:type="spellStart"/>
      <w:r>
        <w:t>welichs</w:t>
      </w:r>
      <w:proofErr w:type="spellEnd"/>
      <w:r>
        <w:t xml:space="preserve"> </w:t>
      </w:r>
      <w:proofErr w:type="spellStart"/>
      <w:r>
        <w:t>geschicht</w:t>
      </w:r>
      <w:proofErr w:type="spellEnd"/>
      <w:r>
        <w:t xml:space="preserve"> durch mittel die Gott </w:t>
      </w:r>
      <w:proofErr w:type="spellStart"/>
      <w:r>
        <w:t>inn</w:t>
      </w:r>
      <w:proofErr w:type="spellEnd"/>
      <w:r>
        <w:t xml:space="preserve"> seinem Göttlichen </w:t>
      </w:r>
      <w:proofErr w:type="spellStart"/>
      <w:r>
        <w:t>wort</w:t>
      </w:r>
      <w:proofErr w:type="spellEnd"/>
      <w:r>
        <w:t xml:space="preserve"> verfasset </w:t>
      </w:r>
      <w:proofErr w:type="spellStart"/>
      <w:r>
        <w:t>vnd</w:t>
      </w:r>
      <w:proofErr w:type="spellEnd"/>
      <w:r>
        <w:t xml:space="preserve"> gelassen hat/ </w:t>
      </w:r>
      <w:proofErr w:type="spellStart"/>
      <w:r>
        <w:t>vnnd</w:t>
      </w:r>
      <w:proofErr w:type="spellEnd"/>
      <w:r>
        <w:t xml:space="preserve"> ist der </w:t>
      </w:r>
      <w:proofErr w:type="spellStart"/>
      <w:r>
        <w:t>grundt</w:t>
      </w:r>
      <w:proofErr w:type="spellEnd"/>
      <w:r>
        <w:t xml:space="preserve"> </w:t>
      </w:r>
      <w:proofErr w:type="spellStart"/>
      <w:r>
        <w:t>vnnd</w:t>
      </w:r>
      <w:proofErr w:type="spellEnd"/>
      <w:r>
        <w:t xml:space="preserve"> </w:t>
      </w:r>
      <w:proofErr w:type="spellStart"/>
      <w:r>
        <w:t>anfang</w:t>
      </w:r>
      <w:proofErr w:type="spellEnd"/>
      <w:r>
        <w:t xml:space="preserve"> der selbigen allen/ der Christlich glaub/ dadurch wir alle </w:t>
      </w:r>
      <w:proofErr w:type="spellStart"/>
      <w:r>
        <w:t>mussen</w:t>
      </w:r>
      <w:proofErr w:type="spellEnd"/>
      <w:r>
        <w:t xml:space="preserve"> selig werden/ </w:t>
      </w:r>
      <w:proofErr w:type="spellStart"/>
      <w:r>
        <w:t>welcihen</w:t>
      </w:r>
      <w:proofErr w:type="spellEnd"/>
      <w:r>
        <w:t xml:space="preserve"> ich allen frommen </w:t>
      </w:r>
      <w:proofErr w:type="spellStart"/>
      <w:r>
        <w:t>leutten</w:t>
      </w:r>
      <w:proofErr w:type="spellEnd"/>
      <w:r>
        <w:t xml:space="preserve"> </w:t>
      </w:r>
      <w:proofErr w:type="spellStart"/>
      <w:r>
        <w:t>vnnd</w:t>
      </w:r>
      <w:proofErr w:type="spellEnd"/>
      <w:r>
        <w:t xml:space="preserve"> Christen zu gut </w:t>
      </w:r>
      <w:proofErr w:type="spellStart"/>
      <w:r>
        <w:t>vnd</w:t>
      </w:r>
      <w:proofErr w:type="spellEnd"/>
      <w:r>
        <w:t xml:space="preserve"> </w:t>
      </w:r>
      <w:proofErr w:type="spellStart"/>
      <w:r>
        <w:t>gedeyen</w:t>
      </w:r>
      <w:proofErr w:type="spellEnd"/>
      <w:r>
        <w:t xml:space="preserve"> nach meinem möglichen </w:t>
      </w:r>
      <w:proofErr w:type="spellStart"/>
      <w:r>
        <w:t>fleus</w:t>
      </w:r>
      <w:proofErr w:type="spellEnd"/>
      <w:r>
        <w:t xml:space="preserve"> </w:t>
      </w:r>
      <w:proofErr w:type="spellStart"/>
      <w:r>
        <w:t>außgelegt</w:t>
      </w:r>
      <w:proofErr w:type="spellEnd"/>
      <w:r>
        <w:t xml:space="preserve">/ </w:t>
      </w:r>
      <w:proofErr w:type="spellStart"/>
      <w:r>
        <w:t>vnnd</w:t>
      </w:r>
      <w:proofErr w:type="spellEnd"/>
      <w:r>
        <w:t xml:space="preserve"> </w:t>
      </w:r>
      <w:proofErr w:type="spellStart"/>
      <w:r>
        <w:t>gründtlich</w:t>
      </w:r>
      <w:proofErr w:type="spellEnd"/>
      <w:r>
        <w:t xml:space="preserve"> mit der </w:t>
      </w:r>
      <w:proofErr w:type="spellStart"/>
      <w:r>
        <w:t>schrifft</w:t>
      </w:r>
      <w:proofErr w:type="spellEnd"/>
      <w:r>
        <w:t xml:space="preserve"> </w:t>
      </w:r>
      <w:proofErr w:type="spellStart"/>
      <w:r>
        <w:t>beweret</w:t>
      </w:r>
      <w:proofErr w:type="spellEnd"/>
      <w:r>
        <w:t xml:space="preserve"> hab/ </w:t>
      </w:r>
      <w:proofErr w:type="spellStart"/>
      <w:r>
        <w:t>vnd</w:t>
      </w:r>
      <w:proofErr w:type="spellEnd"/>
      <w:r>
        <w:t xml:space="preserve"> fürnemlich das alles euch zu gefallen/ günstige liebe </w:t>
      </w:r>
      <w:proofErr w:type="spellStart"/>
      <w:r>
        <w:t>fraw</w:t>
      </w:r>
      <w:proofErr w:type="spellEnd"/>
      <w:r>
        <w:t xml:space="preserve">/ nach </w:t>
      </w:r>
      <w:proofErr w:type="spellStart"/>
      <w:r>
        <w:t>ewrem</w:t>
      </w:r>
      <w:proofErr w:type="spellEnd"/>
      <w:r>
        <w:t xml:space="preserve"> </w:t>
      </w:r>
      <w:proofErr w:type="spellStart"/>
      <w:r>
        <w:t>vil</w:t>
      </w:r>
      <w:proofErr w:type="spellEnd"/>
      <w:r>
        <w:t xml:space="preserve"> </w:t>
      </w:r>
      <w:proofErr w:type="spellStart"/>
      <w:r>
        <w:t>feltigen</w:t>
      </w:r>
      <w:proofErr w:type="spellEnd"/>
      <w:r>
        <w:t xml:space="preserve"> anlangen </w:t>
      </w:r>
      <w:proofErr w:type="spellStart"/>
      <w:r>
        <w:t>geschechen</w:t>
      </w:r>
      <w:proofErr w:type="spellEnd"/>
      <w:r>
        <w:t xml:space="preserve"> ist. </w:t>
      </w:r>
    </w:p>
    <w:p w14:paraId="1028DCE7" w14:textId="77777777" w:rsidR="009C2A21" w:rsidRDefault="009C2A21" w:rsidP="009C2A21">
      <w:pPr>
        <w:pStyle w:val="StandardWeb"/>
      </w:pPr>
      <w:r>
        <w:t xml:space="preserve">Bit derhalben innerlich/ </w:t>
      </w:r>
      <w:proofErr w:type="spellStart"/>
      <w:r>
        <w:t>jr</w:t>
      </w:r>
      <w:proofErr w:type="spellEnd"/>
      <w:r>
        <w:t xml:space="preserve"> wollet solch klein </w:t>
      </w:r>
      <w:proofErr w:type="spellStart"/>
      <w:r>
        <w:t>geschenck</w:t>
      </w:r>
      <w:proofErr w:type="spellEnd"/>
      <w:r>
        <w:t xml:space="preserve"> </w:t>
      </w:r>
      <w:proofErr w:type="spellStart"/>
      <w:r>
        <w:t>vnd</w:t>
      </w:r>
      <w:proofErr w:type="spellEnd"/>
      <w:r>
        <w:t xml:space="preserve"> </w:t>
      </w:r>
      <w:proofErr w:type="spellStart"/>
      <w:r>
        <w:t>wercklin</w:t>
      </w:r>
      <w:proofErr w:type="spellEnd"/>
      <w:r>
        <w:t xml:space="preserve"> mit guter </w:t>
      </w:r>
      <w:proofErr w:type="spellStart"/>
      <w:r>
        <w:t>meinung</w:t>
      </w:r>
      <w:proofErr w:type="spellEnd"/>
      <w:r>
        <w:t xml:space="preserve"> </w:t>
      </w:r>
      <w:proofErr w:type="spellStart"/>
      <w:r>
        <w:t>annemmen</w:t>
      </w:r>
      <w:proofErr w:type="spellEnd"/>
      <w:r>
        <w:t xml:space="preserve"> </w:t>
      </w:r>
      <w:proofErr w:type="spellStart"/>
      <w:r>
        <w:t>vnd</w:t>
      </w:r>
      <w:proofErr w:type="spellEnd"/>
      <w:r>
        <w:t xml:space="preserve"> euch auch ernstlich </w:t>
      </w:r>
      <w:proofErr w:type="spellStart"/>
      <w:r>
        <w:t>beuolhen</w:t>
      </w:r>
      <w:proofErr w:type="spellEnd"/>
      <w:r>
        <w:t xml:space="preserve"> lassen sein/ solches </w:t>
      </w:r>
      <w:proofErr w:type="spellStart"/>
      <w:r>
        <w:t>inn</w:t>
      </w:r>
      <w:proofErr w:type="spellEnd"/>
      <w:r>
        <w:t xml:space="preserve"> gleichem fall </w:t>
      </w:r>
      <w:proofErr w:type="spellStart"/>
      <w:r>
        <w:t>widerumb</w:t>
      </w:r>
      <w:proofErr w:type="spellEnd"/>
      <w:r>
        <w:t xml:space="preserve"> </w:t>
      </w:r>
      <w:proofErr w:type="spellStart"/>
      <w:r>
        <w:t>zuuerschulden</w:t>
      </w:r>
      <w:proofErr w:type="spellEnd"/>
      <w:r>
        <w:t xml:space="preserve"> bin ich </w:t>
      </w:r>
      <w:proofErr w:type="spellStart"/>
      <w:r>
        <w:t>alzeit</w:t>
      </w:r>
      <w:proofErr w:type="spellEnd"/>
      <w:r>
        <w:t xml:space="preserve"> willig </w:t>
      </w:r>
      <w:proofErr w:type="spellStart"/>
      <w:r>
        <w:t>vnnd</w:t>
      </w:r>
      <w:proofErr w:type="spellEnd"/>
      <w:r>
        <w:t xml:space="preserve"> </w:t>
      </w:r>
      <w:proofErr w:type="spellStart"/>
      <w:r>
        <w:t>vnuerdrossen</w:t>
      </w:r>
      <w:proofErr w:type="spellEnd"/>
      <w:r>
        <w:t xml:space="preserve">/ befunden. </w:t>
      </w:r>
    </w:p>
    <w:p w14:paraId="0AAF4C62" w14:textId="77777777" w:rsidR="009C2A21" w:rsidRDefault="009C2A21" w:rsidP="009C2A21">
      <w:pPr>
        <w:pStyle w:val="StandardWeb"/>
      </w:pPr>
      <w:r>
        <w:t xml:space="preserve">Damit will ich euch </w:t>
      </w:r>
      <w:proofErr w:type="spellStart"/>
      <w:r>
        <w:t>vnd</w:t>
      </w:r>
      <w:proofErr w:type="spellEnd"/>
      <w:r>
        <w:t xml:space="preserve"> </w:t>
      </w:r>
      <w:proofErr w:type="spellStart"/>
      <w:r>
        <w:t>ewern</w:t>
      </w:r>
      <w:proofErr w:type="spellEnd"/>
      <w:r>
        <w:t xml:space="preserve"> </w:t>
      </w:r>
      <w:proofErr w:type="spellStart"/>
      <w:r>
        <w:t>haußwirt</w:t>
      </w:r>
      <w:proofErr w:type="spellEnd"/>
      <w:r>
        <w:t xml:space="preserve"> </w:t>
      </w:r>
      <w:proofErr w:type="spellStart"/>
      <w:r>
        <w:t>sampt</w:t>
      </w:r>
      <w:proofErr w:type="spellEnd"/>
      <w:r>
        <w:t xml:space="preserve"> den </w:t>
      </w:r>
      <w:proofErr w:type="spellStart"/>
      <w:r>
        <w:t>eweren</w:t>
      </w:r>
      <w:proofErr w:type="spellEnd"/>
      <w:r>
        <w:t xml:space="preserve">/ dem </w:t>
      </w:r>
      <w:proofErr w:type="spellStart"/>
      <w:r>
        <w:t>almechtigen</w:t>
      </w:r>
      <w:proofErr w:type="spellEnd"/>
      <w:r>
        <w:t xml:space="preserve"> Gott </w:t>
      </w:r>
      <w:proofErr w:type="spellStart"/>
      <w:r>
        <w:t>beuolchen</w:t>
      </w:r>
      <w:proofErr w:type="spellEnd"/>
      <w:r>
        <w:t xml:space="preserve"> haben/ bittend er wöll euch glücklich </w:t>
      </w:r>
      <w:proofErr w:type="spellStart"/>
      <w:r>
        <w:t>gedeien</w:t>
      </w:r>
      <w:proofErr w:type="spellEnd"/>
      <w:r>
        <w:t xml:space="preserve">/ </w:t>
      </w:r>
      <w:proofErr w:type="spellStart"/>
      <w:r>
        <w:t>wolfart</w:t>
      </w:r>
      <w:proofErr w:type="spellEnd"/>
      <w:r>
        <w:t xml:space="preserve"> in allen </w:t>
      </w:r>
      <w:proofErr w:type="spellStart"/>
      <w:r>
        <w:t>ewern</w:t>
      </w:r>
      <w:proofErr w:type="spellEnd"/>
      <w:r>
        <w:t xml:space="preserve"> </w:t>
      </w:r>
      <w:proofErr w:type="spellStart"/>
      <w:r>
        <w:t>furnemen</w:t>
      </w:r>
      <w:proofErr w:type="spellEnd"/>
      <w:r>
        <w:t xml:space="preserve"> die Göttlich vnnd ehrlich sein/ seinen </w:t>
      </w:r>
      <w:proofErr w:type="spellStart"/>
      <w:r>
        <w:t>milten</w:t>
      </w:r>
      <w:proofErr w:type="spellEnd"/>
      <w:r>
        <w:t xml:space="preserve"> </w:t>
      </w:r>
      <w:proofErr w:type="spellStart"/>
      <w:r>
        <w:t>segen</w:t>
      </w:r>
      <w:proofErr w:type="spellEnd"/>
      <w:r>
        <w:t xml:space="preserve"> darreichen </w:t>
      </w:r>
      <w:proofErr w:type="spellStart"/>
      <w:r>
        <w:t>vnd</w:t>
      </w:r>
      <w:proofErr w:type="spellEnd"/>
      <w:r>
        <w:t xml:space="preserve"> mittheilen/ </w:t>
      </w:r>
      <w:proofErr w:type="spellStart"/>
      <w:r>
        <w:t>vnd</w:t>
      </w:r>
      <w:proofErr w:type="spellEnd"/>
      <w:r>
        <w:t xml:space="preserve"> allen </w:t>
      </w:r>
      <w:proofErr w:type="spellStart"/>
      <w:r>
        <w:t>ewern</w:t>
      </w:r>
      <w:proofErr w:type="spellEnd"/>
      <w:r>
        <w:t xml:space="preserve"> </w:t>
      </w:r>
      <w:proofErr w:type="spellStart"/>
      <w:r>
        <w:t>abgunnern</w:t>
      </w:r>
      <w:proofErr w:type="spellEnd"/>
      <w:r>
        <w:t xml:space="preserve"> </w:t>
      </w:r>
      <w:proofErr w:type="spellStart"/>
      <w:r>
        <w:t>vnnd</w:t>
      </w:r>
      <w:proofErr w:type="spellEnd"/>
      <w:r>
        <w:t xml:space="preserve"> </w:t>
      </w:r>
      <w:proofErr w:type="spellStart"/>
      <w:r>
        <w:t>neidern</w:t>
      </w:r>
      <w:proofErr w:type="spellEnd"/>
      <w:r>
        <w:t xml:space="preserve"> in </w:t>
      </w:r>
      <w:proofErr w:type="spellStart"/>
      <w:r>
        <w:t>jren</w:t>
      </w:r>
      <w:proofErr w:type="spellEnd"/>
      <w:r>
        <w:t xml:space="preserve"> bösen </w:t>
      </w:r>
      <w:proofErr w:type="spellStart"/>
      <w:r>
        <w:t>furnemen</w:t>
      </w:r>
      <w:proofErr w:type="spellEnd"/>
      <w:r>
        <w:t xml:space="preserve"> gegen euch </w:t>
      </w:r>
      <w:proofErr w:type="spellStart"/>
      <w:r>
        <w:t>gewaltigklich</w:t>
      </w:r>
      <w:proofErr w:type="spellEnd"/>
      <w:r>
        <w:t xml:space="preserve"> </w:t>
      </w:r>
      <w:proofErr w:type="spellStart"/>
      <w:r>
        <w:t>steuren</w:t>
      </w:r>
      <w:proofErr w:type="spellEnd"/>
      <w:r>
        <w:t xml:space="preserve"> </w:t>
      </w:r>
      <w:proofErr w:type="spellStart"/>
      <w:r>
        <w:t>vnnd</w:t>
      </w:r>
      <w:proofErr w:type="spellEnd"/>
      <w:r>
        <w:t xml:space="preserve"> </w:t>
      </w:r>
      <w:proofErr w:type="spellStart"/>
      <w:r>
        <w:t>weren</w:t>
      </w:r>
      <w:proofErr w:type="spellEnd"/>
      <w:r>
        <w:t xml:space="preserve">/ die </w:t>
      </w:r>
      <w:proofErr w:type="spellStart"/>
      <w:r>
        <w:t>Got</w:t>
      </w:r>
      <w:proofErr w:type="spellEnd"/>
      <w:r>
        <w:t xml:space="preserve"> wöll zu seiner Zeit in auch </w:t>
      </w:r>
      <w:proofErr w:type="spellStart"/>
      <w:r>
        <w:t>vnuersehend</w:t>
      </w:r>
      <w:proofErr w:type="spellEnd"/>
      <w:r>
        <w:t xml:space="preserve"> finden </w:t>
      </w:r>
      <w:proofErr w:type="spellStart"/>
      <w:r>
        <w:t>wirt</w:t>
      </w:r>
      <w:proofErr w:type="spellEnd"/>
      <w:r>
        <w:t xml:space="preserve">. </w:t>
      </w:r>
    </w:p>
    <w:p w14:paraId="02120381" w14:textId="77777777" w:rsidR="009C2A21" w:rsidRDefault="009C2A21" w:rsidP="009C2A21">
      <w:pPr>
        <w:pStyle w:val="StandardWeb"/>
      </w:pPr>
      <w:r>
        <w:t xml:space="preserve">Gott aber aller </w:t>
      </w:r>
      <w:proofErr w:type="spellStart"/>
      <w:r>
        <w:t>barmhertzigkeit</w:t>
      </w:r>
      <w:proofErr w:type="spellEnd"/>
      <w:r>
        <w:t xml:space="preserve"> </w:t>
      </w:r>
      <w:proofErr w:type="spellStart"/>
      <w:r>
        <w:t>wöl</w:t>
      </w:r>
      <w:proofErr w:type="spellEnd"/>
      <w:r>
        <w:t xml:space="preserve"> sich </w:t>
      </w:r>
      <w:proofErr w:type="spellStart"/>
      <w:r>
        <w:t>vnser</w:t>
      </w:r>
      <w:proofErr w:type="spellEnd"/>
      <w:r>
        <w:t xml:space="preserve"> aller </w:t>
      </w:r>
      <w:proofErr w:type="spellStart"/>
      <w:r>
        <w:t>gnedigklich</w:t>
      </w:r>
      <w:proofErr w:type="spellEnd"/>
      <w:r>
        <w:t xml:space="preserve"> </w:t>
      </w:r>
      <w:proofErr w:type="spellStart"/>
      <w:r>
        <w:t>auß</w:t>
      </w:r>
      <w:proofErr w:type="spellEnd"/>
      <w:r>
        <w:t xml:space="preserve"> </w:t>
      </w:r>
      <w:proofErr w:type="spellStart"/>
      <w:r>
        <w:t>veterlicher</w:t>
      </w:r>
      <w:proofErr w:type="spellEnd"/>
      <w:r>
        <w:t xml:space="preserve"> </w:t>
      </w:r>
      <w:proofErr w:type="spellStart"/>
      <w:r>
        <w:t>trew</w:t>
      </w:r>
      <w:proofErr w:type="spellEnd"/>
      <w:r>
        <w:t xml:space="preserve"> </w:t>
      </w:r>
      <w:proofErr w:type="spellStart"/>
      <w:r>
        <w:t>vnd</w:t>
      </w:r>
      <w:proofErr w:type="spellEnd"/>
      <w:r>
        <w:t xml:space="preserve"> </w:t>
      </w:r>
      <w:proofErr w:type="spellStart"/>
      <w:r>
        <w:t>anmutung</w:t>
      </w:r>
      <w:proofErr w:type="spellEnd"/>
      <w:r>
        <w:t xml:space="preserve"> erbarmen/ durch seinen lieben </w:t>
      </w:r>
      <w:proofErr w:type="spellStart"/>
      <w:r>
        <w:t>son</w:t>
      </w:r>
      <w:proofErr w:type="spellEnd"/>
      <w:r>
        <w:t xml:space="preserve"> </w:t>
      </w:r>
      <w:proofErr w:type="spellStart"/>
      <w:r>
        <w:t>vnsern</w:t>
      </w:r>
      <w:proofErr w:type="spellEnd"/>
      <w:r>
        <w:t xml:space="preserve"> </w:t>
      </w:r>
      <w:proofErr w:type="spellStart"/>
      <w:r>
        <w:t>hern</w:t>
      </w:r>
      <w:proofErr w:type="spellEnd"/>
      <w:r>
        <w:t xml:space="preserve"> Jesum </w:t>
      </w:r>
      <w:proofErr w:type="spellStart"/>
      <w:r>
        <w:t>Cristum</w:t>
      </w:r>
      <w:proofErr w:type="spellEnd"/>
      <w:r>
        <w:t xml:space="preserve"> den waren Messias </w:t>
      </w:r>
      <w:proofErr w:type="spellStart"/>
      <w:r>
        <w:t>vnd</w:t>
      </w:r>
      <w:proofErr w:type="spellEnd"/>
      <w:r>
        <w:t xml:space="preserve"> </w:t>
      </w:r>
      <w:proofErr w:type="spellStart"/>
      <w:r>
        <w:t>versüner</w:t>
      </w:r>
      <w:proofErr w:type="spellEnd"/>
      <w:r>
        <w:t xml:space="preserve">/ durch mittel </w:t>
      </w:r>
      <w:proofErr w:type="spellStart"/>
      <w:r>
        <w:t>vnd</w:t>
      </w:r>
      <w:proofErr w:type="spellEnd"/>
      <w:r>
        <w:t xml:space="preserve"> </w:t>
      </w:r>
      <w:proofErr w:type="spellStart"/>
      <w:r>
        <w:t>eingebug</w:t>
      </w:r>
      <w:proofErr w:type="spellEnd"/>
      <w:r>
        <w:t xml:space="preserve"> des heiligen </w:t>
      </w:r>
      <w:proofErr w:type="spellStart"/>
      <w:r>
        <w:t>geistes</w:t>
      </w:r>
      <w:proofErr w:type="spellEnd"/>
      <w:r>
        <w:t xml:space="preserve"> der </w:t>
      </w:r>
      <w:proofErr w:type="spellStart"/>
      <w:r>
        <w:t>vnser</w:t>
      </w:r>
      <w:proofErr w:type="spellEnd"/>
      <w:r>
        <w:t xml:space="preserve"> </w:t>
      </w:r>
      <w:proofErr w:type="spellStart"/>
      <w:r>
        <w:t>hertzen</w:t>
      </w:r>
      <w:proofErr w:type="spellEnd"/>
      <w:r>
        <w:t xml:space="preserve"> in aller not </w:t>
      </w:r>
      <w:proofErr w:type="spellStart"/>
      <w:r>
        <w:t>vnd</w:t>
      </w:r>
      <w:proofErr w:type="spellEnd"/>
      <w:r>
        <w:t xml:space="preserve"> angst mit dem </w:t>
      </w:r>
      <w:proofErr w:type="spellStart"/>
      <w:r>
        <w:t>feuer</w:t>
      </w:r>
      <w:proofErr w:type="spellEnd"/>
      <w:r>
        <w:t xml:space="preserve"> seiner Göttlichen lieb </w:t>
      </w:r>
      <w:proofErr w:type="spellStart"/>
      <w:r>
        <w:t>anzündt</w:t>
      </w:r>
      <w:proofErr w:type="spellEnd"/>
      <w:r>
        <w:t xml:space="preserve"> </w:t>
      </w:r>
      <w:proofErr w:type="spellStart"/>
      <w:r>
        <w:t>vnd</w:t>
      </w:r>
      <w:proofErr w:type="spellEnd"/>
      <w:r>
        <w:t xml:space="preserve"> </w:t>
      </w:r>
      <w:proofErr w:type="spellStart"/>
      <w:r>
        <w:t>füre</w:t>
      </w:r>
      <w:proofErr w:type="spellEnd"/>
      <w:r>
        <w:t xml:space="preserve"> bis wir </w:t>
      </w:r>
      <w:proofErr w:type="spellStart"/>
      <w:r>
        <w:t>auß</w:t>
      </w:r>
      <w:proofErr w:type="spellEnd"/>
      <w:r>
        <w:t xml:space="preserve"> diesem </w:t>
      </w:r>
      <w:proofErr w:type="spellStart"/>
      <w:r>
        <w:t>jammerthal</w:t>
      </w:r>
      <w:proofErr w:type="spellEnd"/>
      <w:r>
        <w:t xml:space="preserve"> zur ewigen </w:t>
      </w:r>
      <w:proofErr w:type="spellStart"/>
      <w:r>
        <w:t>freudt</w:t>
      </w:r>
      <w:proofErr w:type="spellEnd"/>
      <w:r>
        <w:t xml:space="preserve"> </w:t>
      </w:r>
      <w:proofErr w:type="spellStart"/>
      <w:r>
        <w:t>geleittet</w:t>
      </w:r>
      <w:proofErr w:type="spellEnd"/>
      <w:r>
        <w:t xml:space="preserve"> </w:t>
      </w:r>
      <w:proofErr w:type="spellStart"/>
      <w:r>
        <w:t>vnd</w:t>
      </w:r>
      <w:proofErr w:type="spellEnd"/>
      <w:r>
        <w:t xml:space="preserve"> gebracht werden. Amen. </w:t>
      </w:r>
    </w:p>
    <w:p w14:paraId="081D0C50" w14:textId="77777777" w:rsidR="009C2A21" w:rsidRDefault="009C2A21" w:rsidP="009C2A21">
      <w:pPr>
        <w:pStyle w:val="StandardWeb"/>
      </w:pPr>
      <w:r>
        <w:t xml:space="preserve">M. L. </w:t>
      </w:r>
      <w:r>
        <w:br/>
        <w:t xml:space="preserve">Ewer C. </w:t>
      </w:r>
    </w:p>
    <w:p w14:paraId="5D6DFF20" w14:textId="77777777" w:rsidR="009C2A21" w:rsidRDefault="009C2A21" w:rsidP="009C2A21">
      <w:pPr>
        <w:pStyle w:val="berschrift2"/>
      </w:pPr>
      <w:r>
        <w:t xml:space="preserve">Grund </w:t>
      </w:r>
      <w:proofErr w:type="spellStart"/>
      <w:r>
        <w:t>vnd</w:t>
      </w:r>
      <w:proofErr w:type="spellEnd"/>
      <w:r>
        <w:t xml:space="preserve"> </w:t>
      </w:r>
      <w:proofErr w:type="spellStart"/>
      <w:r>
        <w:t>versicherung</w:t>
      </w:r>
      <w:proofErr w:type="spellEnd"/>
      <w:r>
        <w:t xml:space="preserve"> </w:t>
      </w:r>
      <w:proofErr w:type="spellStart"/>
      <w:r>
        <w:t>auß</w:t>
      </w:r>
      <w:proofErr w:type="spellEnd"/>
      <w:r>
        <w:t xml:space="preserve"> Göttlicher </w:t>
      </w:r>
      <w:proofErr w:type="spellStart"/>
      <w:r>
        <w:t>schrifft</w:t>
      </w:r>
      <w:proofErr w:type="spellEnd"/>
      <w:r>
        <w:t xml:space="preserve"> des Christlichen </w:t>
      </w:r>
      <w:proofErr w:type="spellStart"/>
      <w:r>
        <w:t>glaubens</w:t>
      </w:r>
      <w:proofErr w:type="spellEnd"/>
      <w:r>
        <w:t>.</w:t>
      </w:r>
    </w:p>
    <w:p w14:paraId="5FE169F2" w14:textId="77777777" w:rsidR="009C2A21" w:rsidRDefault="009C2A21" w:rsidP="009C2A21">
      <w:pPr>
        <w:pStyle w:val="StandardWeb"/>
      </w:pPr>
      <w:proofErr w:type="spellStart"/>
      <w:r>
        <w:t>DIeweil</w:t>
      </w:r>
      <w:proofErr w:type="spellEnd"/>
      <w:r>
        <w:t xml:space="preserve"> ich in diesem Büchlein von dem glauben </w:t>
      </w:r>
      <w:proofErr w:type="spellStart"/>
      <w:r>
        <w:t>schreybe</w:t>
      </w:r>
      <w:proofErr w:type="spellEnd"/>
      <w:r>
        <w:t xml:space="preserve"> </w:t>
      </w:r>
      <w:proofErr w:type="spellStart"/>
      <w:r>
        <w:t>vnd</w:t>
      </w:r>
      <w:proofErr w:type="spellEnd"/>
      <w:r>
        <w:t xml:space="preserve"> </w:t>
      </w:r>
      <w:proofErr w:type="spellStart"/>
      <w:r>
        <w:t>lere</w:t>
      </w:r>
      <w:proofErr w:type="spellEnd"/>
      <w:r>
        <w:t xml:space="preserve">/ </w:t>
      </w:r>
      <w:proofErr w:type="spellStart"/>
      <w:r>
        <w:t>wellicher</w:t>
      </w:r>
      <w:proofErr w:type="spellEnd"/>
      <w:r>
        <w:t xml:space="preserve"> ist der erste stein des </w:t>
      </w:r>
      <w:proofErr w:type="spellStart"/>
      <w:r>
        <w:t>grunds</w:t>
      </w:r>
      <w:proofErr w:type="spellEnd"/>
      <w:r>
        <w:t xml:space="preserve"> Göttlicher </w:t>
      </w:r>
      <w:proofErr w:type="spellStart"/>
      <w:r>
        <w:t>gnaden</w:t>
      </w:r>
      <w:proofErr w:type="spellEnd"/>
      <w:r>
        <w:t xml:space="preserve">/ damit wir </w:t>
      </w:r>
      <w:proofErr w:type="spellStart"/>
      <w:r>
        <w:t>ergreiffen</w:t>
      </w:r>
      <w:proofErr w:type="spellEnd"/>
      <w:r>
        <w:t xml:space="preserve">/ die </w:t>
      </w:r>
      <w:proofErr w:type="spellStart"/>
      <w:r>
        <w:t>barmhertzigkeyt</w:t>
      </w:r>
      <w:proofErr w:type="spellEnd"/>
      <w:r>
        <w:t xml:space="preserve"> </w:t>
      </w:r>
      <w:proofErr w:type="spellStart"/>
      <w:r>
        <w:t>vnd</w:t>
      </w:r>
      <w:proofErr w:type="spellEnd"/>
      <w:r>
        <w:t xml:space="preserve"> geneigten auch </w:t>
      </w:r>
      <w:proofErr w:type="spellStart"/>
      <w:r>
        <w:t>gnedigen</w:t>
      </w:r>
      <w:proofErr w:type="spellEnd"/>
      <w:r>
        <w:t xml:space="preserve"> willen </w:t>
      </w:r>
      <w:proofErr w:type="spellStart"/>
      <w:r>
        <w:t>Gotes</w:t>
      </w:r>
      <w:proofErr w:type="spellEnd"/>
      <w:r>
        <w:t xml:space="preserve">/ durch sein </w:t>
      </w:r>
      <w:proofErr w:type="spellStart"/>
      <w:r>
        <w:t>wort</w:t>
      </w:r>
      <w:proofErr w:type="spellEnd"/>
      <w:r>
        <w:t xml:space="preserve"> gegen </w:t>
      </w:r>
      <w:proofErr w:type="spellStart"/>
      <w:r>
        <w:t>vns</w:t>
      </w:r>
      <w:proofErr w:type="spellEnd"/>
      <w:r>
        <w:t xml:space="preserve">/ so </w:t>
      </w:r>
      <w:proofErr w:type="spellStart"/>
      <w:r>
        <w:t>wil</w:t>
      </w:r>
      <w:proofErr w:type="spellEnd"/>
      <w:r>
        <w:t xml:space="preserve"> ich mit allem </w:t>
      </w:r>
      <w:proofErr w:type="spellStart"/>
      <w:r>
        <w:t>fleis</w:t>
      </w:r>
      <w:proofErr w:type="spellEnd"/>
      <w:r>
        <w:t xml:space="preserve"> </w:t>
      </w:r>
      <w:proofErr w:type="spellStart"/>
      <w:r>
        <w:t>vnd</w:t>
      </w:r>
      <w:proofErr w:type="spellEnd"/>
      <w:r>
        <w:t xml:space="preserve"> ernst/ klare </w:t>
      </w:r>
      <w:proofErr w:type="spellStart"/>
      <w:r>
        <w:t>vnd</w:t>
      </w:r>
      <w:proofErr w:type="spellEnd"/>
      <w:r>
        <w:t xml:space="preserve"> offenbare </w:t>
      </w:r>
      <w:proofErr w:type="spellStart"/>
      <w:r>
        <w:t>schrifft</w:t>
      </w:r>
      <w:proofErr w:type="spellEnd"/>
      <w:r>
        <w:t xml:space="preserve"> </w:t>
      </w:r>
      <w:proofErr w:type="spellStart"/>
      <w:r>
        <w:t>füren</w:t>
      </w:r>
      <w:proofErr w:type="spellEnd"/>
      <w:r>
        <w:t xml:space="preserve">/ damit ein </w:t>
      </w:r>
      <w:proofErr w:type="spellStart"/>
      <w:r>
        <w:t>jedlicher</w:t>
      </w:r>
      <w:proofErr w:type="spellEnd"/>
      <w:r>
        <w:t xml:space="preserve"> </w:t>
      </w:r>
      <w:proofErr w:type="spellStart"/>
      <w:r>
        <w:t>forsichert</w:t>
      </w:r>
      <w:proofErr w:type="spellEnd"/>
      <w:r>
        <w:t xml:space="preserve"> </w:t>
      </w:r>
      <w:proofErr w:type="spellStart"/>
      <w:r>
        <w:t>vnd</w:t>
      </w:r>
      <w:proofErr w:type="spellEnd"/>
      <w:r>
        <w:t xml:space="preserve"> gewiß </w:t>
      </w:r>
      <w:proofErr w:type="spellStart"/>
      <w:r>
        <w:t>vnderrichtet</w:t>
      </w:r>
      <w:proofErr w:type="spellEnd"/>
      <w:r>
        <w:t xml:space="preserve"> werde/ was von </w:t>
      </w:r>
      <w:proofErr w:type="spellStart"/>
      <w:r>
        <w:t>disen</w:t>
      </w:r>
      <w:proofErr w:type="spellEnd"/>
      <w:r>
        <w:t xml:space="preserve"> </w:t>
      </w:r>
      <w:proofErr w:type="spellStart"/>
      <w:r>
        <w:t>ohen</w:t>
      </w:r>
      <w:proofErr w:type="spellEnd"/>
      <w:r>
        <w:t xml:space="preserve"> ding zu achten oder zu halten sey/ nach dem </w:t>
      </w:r>
      <w:proofErr w:type="spellStart"/>
      <w:r>
        <w:t>jr</w:t>
      </w:r>
      <w:proofErr w:type="spellEnd"/>
      <w:r>
        <w:t xml:space="preserve"> </w:t>
      </w:r>
      <w:proofErr w:type="spellStart"/>
      <w:r>
        <w:t>vil</w:t>
      </w:r>
      <w:proofErr w:type="spellEnd"/>
      <w:r>
        <w:t xml:space="preserve"> befunden werden/ die bey </w:t>
      </w:r>
      <w:proofErr w:type="spellStart"/>
      <w:r>
        <w:t>inen</w:t>
      </w:r>
      <w:proofErr w:type="spellEnd"/>
      <w:r>
        <w:t xml:space="preserve"> selber für </w:t>
      </w:r>
      <w:proofErr w:type="spellStart"/>
      <w:r>
        <w:t>gwiß</w:t>
      </w:r>
      <w:proofErr w:type="spellEnd"/>
      <w:r>
        <w:t xml:space="preserve"> </w:t>
      </w:r>
      <w:proofErr w:type="spellStart"/>
      <w:r>
        <w:t>beschlissen</w:t>
      </w:r>
      <w:proofErr w:type="spellEnd"/>
      <w:r>
        <w:t xml:space="preserve">/ rechtes </w:t>
      </w:r>
      <w:proofErr w:type="spellStart"/>
      <w:r>
        <w:t>vertrawen</w:t>
      </w:r>
      <w:proofErr w:type="spellEnd"/>
      <w:r>
        <w:t xml:space="preserve"> </w:t>
      </w:r>
      <w:proofErr w:type="spellStart"/>
      <w:r>
        <w:t>vnd</w:t>
      </w:r>
      <w:proofErr w:type="spellEnd"/>
      <w:r>
        <w:t xml:space="preserve"> glauben zu haben/ </w:t>
      </w:r>
      <w:proofErr w:type="spellStart"/>
      <w:r>
        <w:t>vnd</w:t>
      </w:r>
      <w:proofErr w:type="spellEnd"/>
      <w:r>
        <w:t xml:space="preserve"> so es </w:t>
      </w:r>
      <w:proofErr w:type="spellStart"/>
      <w:r>
        <w:t>offt</w:t>
      </w:r>
      <w:proofErr w:type="spellEnd"/>
      <w:r>
        <w:t xml:space="preserve"> bey dem </w:t>
      </w:r>
      <w:proofErr w:type="spellStart"/>
      <w:r>
        <w:t>liecht</w:t>
      </w:r>
      <w:proofErr w:type="spellEnd"/>
      <w:r>
        <w:t xml:space="preserve"> befunden </w:t>
      </w:r>
      <w:proofErr w:type="spellStart"/>
      <w:r>
        <w:t>wirt</w:t>
      </w:r>
      <w:proofErr w:type="spellEnd"/>
      <w:r>
        <w:t xml:space="preserve">/ nichts anders dann ein falsche </w:t>
      </w:r>
      <w:proofErr w:type="spellStart"/>
      <w:r>
        <w:t>meinung</w:t>
      </w:r>
      <w:proofErr w:type="spellEnd"/>
      <w:r>
        <w:t xml:space="preserve"> </w:t>
      </w:r>
      <w:proofErr w:type="spellStart"/>
      <w:r>
        <w:t>vnnd</w:t>
      </w:r>
      <w:proofErr w:type="spellEnd"/>
      <w:r>
        <w:t xml:space="preserve"> </w:t>
      </w:r>
      <w:proofErr w:type="spellStart"/>
      <w:r>
        <w:t>opinion</w:t>
      </w:r>
      <w:proofErr w:type="spellEnd"/>
      <w:r>
        <w:t xml:space="preserve"> ist/ sich selbst </w:t>
      </w:r>
      <w:proofErr w:type="spellStart"/>
      <w:r>
        <w:t>schendlich</w:t>
      </w:r>
      <w:proofErr w:type="spellEnd"/>
      <w:r>
        <w:t xml:space="preserve"> </w:t>
      </w:r>
      <w:proofErr w:type="spellStart"/>
      <w:r>
        <w:t>vnd</w:t>
      </w:r>
      <w:proofErr w:type="spellEnd"/>
      <w:r>
        <w:t xml:space="preserve"> </w:t>
      </w:r>
      <w:proofErr w:type="spellStart"/>
      <w:r>
        <w:t>erbermlich</w:t>
      </w:r>
      <w:proofErr w:type="spellEnd"/>
      <w:r>
        <w:t xml:space="preserve"> </w:t>
      </w:r>
      <w:proofErr w:type="spellStart"/>
      <w:r>
        <w:t>verfürent</w:t>
      </w:r>
      <w:proofErr w:type="spellEnd"/>
      <w:r>
        <w:t xml:space="preserve">. Derhalben </w:t>
      </w:r>
      <w:proofErr w:type="spellStart"/>
      <w:r>
        <w:t>auff</w:t>
      </w:r>
      <w:proofErr w:type="spellEnd"/>
      <w:r>
        <w:t xml:space="preserve"> </w:t>
      </w:r>
      <w:proofErr w:type="spellStart"/>
      <w:r>
        <w:t>dz</w:t>
      </w:r>
      <w:proofErr w:type="spellEnd"/>
      <w:r>
        <w:t xml:space="preserve"> in </w:t>
      </w:r>
      <w:proofErr w:type="spellStart"/>
      <w:r>
        <w:t>disen</w:t>
      </w:r>
      <w:proofErr w:type="spellEnd"/>
      <w:r>
        <w:t xml:space="preserve"> letzten Zeiten wichtig von dem </w:t>
      </w:r>
      <w:proofErr w:type="spellStart"/>
      <w:r>
        <w:t>Cristlichen</w:t>
      </w:r>
      <w:proofErr w:type="spellEnd"/>
      <w:r>
        <w:t xml:space="preserve"> glauben gehandelt mag werden (</w:t>
      </w:r>
      <w:proofErr w:type="spellStart"/>
      <w:r>
        <w:t>jn</w:t>
      </w:r>
      <w:proofErr w:type="spellEnd"/>
      <w:r>
        <w:t xml:space="preserve"> </w:t>
      </w:r>
      <w:proofErr w:type="spellStart"/>
      <w:r>
        <w:t>wellichen</w:t>
      </w:r>
      <w:proofErr w:type="spellEnd"/>
      <w:r>
        <w:t xml:space="preserve"> auch kleiner/ ja </w:t>
      </w:r>
      <w:proofErr w:type="spellStart"/>
      <w:r>
        <w:t>wol</w:t>
      </w:r>
      <w:proofErr w:type="spellEnd"/>
      <w:r>
        <w:t xml:space="preserve"> keiner oder gar selten gesehen </w:t>
      </w:r>
      <w:proofErr w:type="spellStart"/>
      <w:r>
        <w:t>wirt</w:t>
      </w:r>
      <w:proofErr w:type="spellEnd"/>
      <w:r>
        <w:t xml:space="preserve">) hab ich </w:t>
      </w:r>
      <w:proofErr w:type="spellStart"/>
      <w:r>
        <w:t>diß</w:t>
      </w:r>
      <w:proofErr w:type="spellEnd"/>
      <w:r>
        <w:t xml:space="preserve"> frommen </w:t>
      </w:r>
      <w:proofErr w:type="spellStart"/>
      <w:r>
        <w:t>einfeltigen</w:t>
      </w:r>
      <w:proofErr w:type="spellEnd"/>
      <w:r>
        <w:t xml:space="preserve"> </w:t>
      </w:r>
      <w:proofErr w:type="spellStart"/>
      <w:r>
        <w:t>leuten</w:t>
      </w:r>
      <w:proofErr w:type="spellEnd"/>
      <w:r>
        <w:t xml:space="preserve"> zu gut/ vom </w:t>
      </w:r>
      <w:proofErr w:type="spellStart"/>
      <w:r>
        <w:t>Cristlichen</w:t>
      </w:r>
      <w:proofErr w:type="spellEnd"/>
      <w:r>
        <w:t xml:space="preserve"> glauben gestellet </w:t>
      </w:r>
      <w:proofErr w:type="spellStart"/>
      <w:r>
        <w:t>vnnd</w:t>
      </w:r>
      <w:proofErr w:type="spellEnd"/>
      <w:r>
        <w:t xml:space="preserve"> wie </w:t>
      </w:r>
      <w:proofErr w:type="spellStart"/>
      <w:r>
        <w:t>volget</w:t>
      </w:r>
      <w:proofErr w:type="spellEnd"/>
      <w:r>
        <w:t xml:space="preserve"> </w:t>
      </w:r>
      <w:proofErr w:type="spellStart"/>
      <w:r>
        <w:t>auß</w:t>
      </w:r>
      <w:proofErr w:type="spellEnd"/>
      <w:r>
        <w:t xml:space="preserve"> </w:t>
      </w:r>
      <w:proofErr w:type="spellStart"/>
      <w:r>
        <w:t>Götlicher</w:t>
      </w:r>
      <w:proofErr w:type="spellEnd"/>
      <w:r>
        <w:t xml:space="preserve"> </w:t>
      </w:r>
      <w:proofErr w:type="spellStart"/>
      <w:r>
        <w:t>schrift</w:t>
      </w:r>
      <w:proofErr w:type="spellEnd"/>
      <w:r>
        <w:t xml:space="preserve"> gezogen/ </w:t>
      </w:r>
      <w:proofErr w:type="spellStart"/>
      <w:r>
        <w:t>vnd</w:t>
      </w:r>
      <w:proofErr w:type="spellEnd"/>
      <w:r>
        <w:t xml:space="preserve"> die </w:t>
      </w:r>
      <w:proofErr w:type="spellStart"/>
      <w:r>
        <w:t>meinung</w:t>
      </w:r>
      <w:proofErr w:type="spellEnd"/>
      <w:r>
        <w:t xml:space="preserve"> der Apostel ein wenig </w:t>
      </w:r>
      <w:proofErr w:type="spellStart"/>
      <w:r>
        <w:t>weitleufftiger</w:t>
      </w:r>
      <w:proofErr w:type="spellEnd"/>
      <w:r>
        <w:t xml:space="preserve"> </w:t>
      </w:r>
      <w:proofErr w:type="spellStart"/>
      <w:r>
        <w:t>gehandlt</w:t>
      </w:r>
      <w:proofErr w:type="spellEnd"/>
      <w:r>
        <w:t xml:space="preserve">. </w:t>
      </w:r>
    </w:p>
    <w:p w14:paraId="65AA5914" w14:textId="77777777" w:rsidR="009C2A21" w:rsidRDefault="009C2A21" w:rsidP="009C2A21">
      <w:pPr>
        <w:pStyle w:val="berschrift3"/>
      </w:pPr>
      <w:r>
        <w:t>Was der Christlich glaub sey.</w:t>
      </w:r>
    </w:p>
    <w:p w14:paraId="5328513F" w14:textId="77777777" w:rsidR="009C2A21" w:rsidRDefault="009C2A21" w:rsidP="009C2A21">
      <w:pPr>
        <w:pStyle w:val="StandardWeb"/>
      </w:pPr>
      <w:proofErr w:type="spellStart"/>
      <w:r>
        <w:t>ERstlich</w:t>
      </w:r>
      <w:proofErr w:type="spellEnd"/>
      <w:r>
        <w:t xml:space="preserve"> ist der Christliche glaub/ wie zu hebre. II. steht ein gewisse </w:t>
      </w:r>
      <w:proofErr w:type="spellStart"/>
      <w:r>
        <w:t>zuuersicht</w:t>
      </w:r>
      <w:proofErr w:type="spellEnd"/>
      <w:r>
        <w:t xml:space="preserve">/ des das man hoffet </w:t>
      </w:r>
      <w:proofErr w:type="spellStart"/>
      <w:r>
        <w:t>vnd</w:t>
      </w:r>
      <w:proofErr w:type="spellEnd"/>
      <w:r>
        <w:t xml:space="preserve"> nicht </w:t>
      </w:r>
      <w:proofErr w:type="spellStart"/>
      <w:r>
        <w:t>zweyffelen</w:t>
      </w:r>
      <w:proofErr w:type="spellEnd"/>
      <w:r>
        <w:t xml:space="preserve">/ an dem das man nicht </w:t>
      </w:r>
      <w:proofErr w:type="spellStart"/>
      <w:r>
        <w:t>sihet</w:t>
      </w:r>
      <w:proofErr w:type="spellEnd"/>
      <w:r>
        <w:t xml:space="preserve">/ durch den haben die alten </w:t>
      </w:r>
      <w:proofErr w:type="spellStart"/>
      <w:r>
        <w:t>Zeygknuß</w:t>
      </w:r>
      <w:proofErr w:type="spellEnd"/>
      <w:r>
        <w:t xml:space="preserve"> </w:t>
      </w:r>
      <w:proofErr w:type="spellStart"/>
      <w:r>
        <w:t>vberkommen</w:t>
      </w:r>
      <w:proofErr w:type="spellEnd"/>
      <w:r>
        <w:t xml:space="preserve">/ als </w:t>
      </w:r>
      <w:proofErr w:type="spellStart"/>
      <w:r>
        <w:t>Abell</w:t>
      </w:r>
      <w:proofErr w:type="spellEnd"/>
      <w:r>
        <w:t xml:space="preserve"> im 1 Buch </w:t>
      </w:r>
      <w:proofErr w:type="spellStart"/>
      <w:r>
        <w:t>Moisi</w:t>
      </w:r>
      <w:proofErr w:type="spellEnd"/>
      <w:r>
        <w:t xml:space="preserve"> am .4. Enoch am .5. Noe am .6. Abraham am .12. Sara am .21. Isaac am .22. Jacob </w:t>
      </w:r>
      <w:proofErr w:type="spellStart"/>
      <w:r>
        <w:t>vnd</w:t>
      </w:r>
      <w:proofErr w:type="spellEnd"/>
      <w:r>
        <w:t xml:space="preserve"> Esau am 22. </w:t>
      </w:r>
      <w:proofErr w:type="spellStart"/>
      <w:r>
        <w:t>vnd</w:t>
      </w:r>
      <w:proofErr w:type="spellEnd"/>
      <w:r>
        <w:t xml:space="preserve"> 48. Joseph am 50. vnnd Moises im andern Buch am andern </w:t>
      </w:r>
      <w:proofErr w:type="spellStart"/>
      <w:r>
        <w:t>Capi</w:t>
      </w:r>
      <w:proofErr w:type="spellEnd"/>
      <w:r>
        <w:t xml:space="preserve">. </w:t>
      </w:r>
      <w:proofErr w:type="spellStart"/>
      <w:r>
        <w:t>Vnd</w:t>
      </w:r>
      <w:proofErr w:type="spellEnd"/>
      <w:r>
        <w:t xml:space="preserve"> also durch die </w:t>
      </w:r>
      <w:proofErr w:type="spellStart"/>
      <w:r>
        <w:t>gantze</w:t>
      </w:r>
      <w:proofErr w:type="spellEnd"/>
      <w:r>
        <w:t xml:space="preserve"> heilige </w:t>
      </w:r>
      <w:proofErr w:type="spellStart"/>
      <w:r>
        <w:t>schrifft</w:t>
      </w:r>
      <w:proofErr w:type="spellEnd"/>
      <w:r>
        <w:t xml:space="preserve"> hell </w:t>
      </w:r>
      <w:proofErr w:type="spellStart"/>
      <w:r>
        <w:t>vnd</w:t>
      </w:r>
      <w:proofErr w:type="spellEnd"/>
      <w:r>
        <w:t xml:space="preserve"> klar/ durch </w:t>
      </w:r>
      <w:proofErr w:type="spellStart"/>
      <w:r>
        <w:t>vil</w:t>
      </w:r>
      <w:proofErr w:type="spellEnd"/>
      <w:r>
        <w:t xml:space="preserve"> </w:t>
      </w:r>
      <w:proofErr w:type="spellStart"/>
      <w:r>
        <w:t>exempel</w:t>
      </w:r>
      <w:proofErr w:type="spellEnd"/>
      <w:r>
        <w:t xml:space="preserve"> auch </w:t>
      </w:r>
      <w:proofErr w:type="spellStart"/>
      <w:r>
        <w:t>wunderthaten</w:t>
      </w:r>
      <w:proofErr w:type="spellEnd"/>
      <w:r>
        <w:t xml:space="preserve"> offenbaret vnnd an tag geben ist worden/ das durch </w:t>
      </w:r>
      <w:proofErr w:type="spellStart"/>
      <w:r>
        <w:t>diß</w:t>
      </w:r>
      <w:proofErr w:type="spellEnd"/>
      <w:r>
        <w:t xml:space="preserve"> einig </w:t>
      </w:r>
      <w:proofErr w:type="spellStart"/>
      <w:r>
        <w:t>vertrawen</w:t>
      </w:r>
      <w:proofErr w:type="spellEnd"/>
      <w:r>
        <w:t xml:space="preserve"> </w:t>
      </w:r>
      <w:proofErr w:type="spellStart"/>
      <w:r>
        <w:t>vnd</w:t>
      </w:r>
      <w:proofErr w:type="spellEnd"/>
      <w:r>
        <w:t xml:space="preserve"> glauben/ alle </w:t>
      </w:r>
      <w:proofErr w:type="spellStart"/>
      <w:r>
        <w:t>heyligen</w:t>
      </w:r>
      <w:proofErr w:type="spellEnd"/>
      <w:r>
        <w:t xml:space="preserve"> </w:t>
      </w:r>
      <w:proofErr w:type="spellStart"/>
      <w:r>
        <w:t>Gotes</w:t>
      </w:r>
      <w:proofErr w:type="spellEnd"/>
      <w:r>
        <w:t xml:space="preserve"> </w:t>
      </w:r>
      <w:proofErr w:type="spellStart"/>
      <w:r>
        <w:t>erkand</w:t>
      </w:r>
      <w:proofErr w:type="spellEnd"/>
      <w:r>
        <w:t xml:space="preserve"> </w:t>
      </w:r>
      <w:proofErr w:type="spellStart"/>
      <w:r>
        <w:t>vnd</w:t>
      </w:r>
      <w:proofErr w:type="spellEnd"/>
      <w:r>
        <w:t xml:space="preserve"> für Gott </w:t>
      </w:r>
      <w:proofErr w:type="spellStart"/>
      <w:r>
        <w:t>gerechtfertig</w:t>
      </w:r>
      <w:proofErr w:type="spellEnd"/>
      <w:r>
        <w:t xml:space="preserve"> sein worden/ </w:t>
      </w:r>
      <w:proofErr w:type="spellStart"/>
      <w:r>
        <w:t>vnd</w:t>
      </w:r>
      <w:proofErr w:type="spellEnd"/>
      <w:r>
        <w:t xml:space="preserve"> </w:t>
      </w:r>
      <w:proofErr w:type="spellStart"/>
      <w:r>
        <w:t>wirt</w:t>
      </w:r>
      <w:proofErr w:type="spellEnd"/>
      <w:r>
        <w:t xml:space="preserve"> noch </w:t>
      </w:r>
      <w:proofErr w:type="spellStart"/>
      <w:r>
        <w:t>klerer</w:t>
      </w:r>
      <w:proofErr w:type="spellEnd"/>
      <w:r>
        <w:t xml:space="preserve">/ Rom. 4. Do Paulus disputiert ob Abraham </w:t>
      </w:r>
      <w:proofErr w:type="spellStart"/>
      <w:r>
        <w:t>auß</w:t>
      </w:r>
      <w:proofErr w:type="spellEnd"/>
      <w:r>
        <w:t xml:space="preserve"> dem glauben oder </w:t>
      </w:r>
      <w:proofErr w:type="spellStart"/>
      <w:r>
        <w:t>wercken</w:t>
      </w:r>
      <w:proofErr w:type="spellEnd"/>
      <w:r>
        <w:t xml:space="preserve">/ Gott </w:t>
      </w:r>
      <w:proofErr w:type="spellStart"/>
      <w:r>
        <w:t>angenem</w:t>
      </w:r>
      <w:proofErr w:type="spellEnd"/>
      <w:r>
        <w:t xml:space="preserve"> </w:t>
      </w:r>
      <w:proofErr w:type="spellStart"/>
      <w:r>
        <w:t>gewessen</w:t>
      </w:r>
      <w:proofErr w:type="spellEnd"/>
      <w:r>
        <w:t xml:space="preserve"> sey/ </w:t>
      </w:r>
      <w:proofErr w:type="spellStart"/>
      <w:r>
        <w:t>vnnd</w:t>
      </w:r>
      <w:proofErr w:type="spellEnd"/>
      <w:r>
        <w:t xml:space="preserve"> nach </w:t>
      </w:r>
      <w:proofErr w:type="spellStart"/>
      <w:r>
        <w:t>vil</w:t>
      </w:r>
      <w:proofErr w:type="spellEnd"/>
      <w:r>
        <w:t xml:space="preserve"> fragen </w:t>
      </w:r>
      <w:proofErr w:type="spellStart"/>
      <w:r>
        <w:t>schleusset</w:t>
      </w:r>
      <w:proofErr w:type="spellEnd"/>
      <w:r>
        <w:t xml:space="preserve"> er. Abraham hat Gott </w:t>
      </w:r>
      <w:proofErr w:type="spellStart"/>
      <w:r>
        <w:t>gelaubet</w:t>
      </w:r>
      <w:proofErr w:type="spellEnd"/>
      <w:r>
        <w:t xml:space="preserve">/ </w:t>
      </w:r>
      <w:proofErr w:type="spellStart"/>
      <w:r>
        <w:t>vnnd</w:t>
      </w:r>
      <w:proofErr w:type="spellEnd"/>
      <w:r>
        <w:t xml:space="preserve"> </w:t>
      </w:r>
      <w:proofErr w:type="spellStart"/>
      <w:r>
        <w:t>dz</w:t>
      </w:r>
      <w:proofErr w:type="spellEnd"/>
      <w:r>
        <w:t xml:space="preserve"> ist im zur </w:t>
      </w:r>
      <w:proofErr w:type="spellStart"/>
      <w:r>
        <w:t>gerechtigkeit</w:t>
      </w:r>
      <w:proofErr w:type="spellEnd"/>
      <w:r>
        <w:t xml:space="preserve"> gerechnet/ der aber der mit </w:t>
      </w:r>
      <w:proofErr w:type="spellStart"/>
      <w:r>
        <w:t>wercken</w:t>
      </w:r>
      <w:proofErr w:type="spellEnd"/>
      <w:r>
        <w:t xml:space="preserve"> </w:t>
      </w:r>
      <w:proofErr w:type="spellStart"/>
      <w:r>
        <w:t>vmbgehet</w:t>
      </w:r>
      <w:proofErr w:type="spellEnd"/>
      <w:r>
        <w:t xml:space="preserve">/ </w:t>
      </w:r>
      <w:proofErr w:type="spellStart"/>
      <w:r>
        <w:t>wirt</w:t>
      </w:r>
      <w:proofErr w:type="spellEnd"/>
      <w:r>
        <w:t xml:space="preserve"> der </w:t>
      </w:r>
      <w:proofErr w:type="spellStart"/>
      <w:r>
        <w:t>lon</w:t>
      </w:r>
      <w:proofErr w:type="spellEnd"/>
      <w:r>
        <w:t xml:space="preserve"> </w:t>
      </w:r>
      <w:proofErr w:type="spellStart"/>
      <w:r>
        <w:t>nit</w:t>
      </w:r>
      <w:proofErr w:type="spellEnd"/>
      <w:r>
        <w:t xml:space="preserve"> </w:t>
      </w:r>
      <w:proofErr w:type="spellStart"/>
      <w:r>
        <w:t>auß</w:t>
      </w:r>
      <w:proofErr w:type="spellEnd"/>
      <w:r>
        <w:t xml:space="preserve"> </w:t>
      </w:r>
      <w:proofErr w:type="spellStart"/>
      <w:r>
        <w:t>gnaden</w:t>
      </w:r>
      <w:proofErr w:type="spellEnd"/>
      <w:r>
        <w:t xml:space="preserve"> zu gerechnet </w:t>
      </w:r>
      <w:proofErr w:type="spellStart"/>
      <w:r>
        <w:t>sonnder</w:t>
      </w:r>
      <w:proofErr w:type="spellEnd"/>
      <w:r>
        <w:t xml:space="preserve"> </w:t>
      </w:r>
      <w:proofErr w:type="spellStart"/>
      <w:r>
        <w:t>auß</w:t>
      </w:r>
      <w:proofErr w:type="spellEnd"/>
      <w:r>
        <w:t xml:space="preserve"> </w:t>
      </w:r>
      <w:proofErr w:type="spellStart"/>
      <w:r>
        <w:t>pflicht</w:t>
      </w:r>
      <w:proofErr w:type="spellEnd"/>
      <w:r>
        <w:t xml:space="preserve">. </w:t>
      </w:r>
    </w:p>
    <w:p w14:paraId="4CC1B6D3" w14:textId="77777777" w:rsidR="009C2A21" w:rsidRDefault="009C2A21" w:rsidP="009C2A21">
      <w:pPr>
        <w:pStyle w:val="StandardWeb"/>
      </w:pPr>
      <w:r>
        <w:t xml:space="preserve">Dieweil doch kein </w:t>
      </w:r>
      <w:proofErr w:type="spellStart"/>
      <w:r>
        <w:t>mensch</w:t>
      </w:r>
      <w:proofErr w:type="spellEnd"/>
      <w:r>
        <w:t xml:space="preserve"> befunden </w:t>
      </w:r>
      <w:proofErr w:type="spellStart"/>
      <w:r>
        <w:t>wirt</w:t>
      </w:r>
      <w:proofErr w:type="spellEnd"/>
      <w:r>
        <w:t xml:space="preserve"> der das </w:t>
      </w:r>
      <w:proofErr w:type="spellStart"/>
      <w:r>
        <w:t>gesetz</w:t>
      </w:r>
      <w:proofErr w:type="spellEnd"/>
      <w:r>
        <w:t xml:space="preserve"> erfüllen </w:t>
      </w:r>
      <w:proofErr w:type="spellStart"/>
      <w:r>
        <w:t>vnd</w:t>
      </w:r>
      <w:proofErr w:type="spellEnd"/>
      <w:r>
        <w:t xml:space="preserve"> verbringen möchte/ dieweil wir alle </w:t>
      </w:r>
      <w:proofErr w:type="spellStart"/>
      <w:r>
        <w:t>sunder</w:t>
      </w:r>
      <w:proofErr w:type="spellEnd"/>
      <w:r>
        <w:t xml:space="preserve"> sein/ </w:t>
      </w:r>
      <w:proofErr w:type="spellStart"/>
      <w:r>
        <w:t>vnmd</w:t>
      </w:r>
      <w:proofErr w:type="spellEnd"/>
      <w:r>
        <w:t xml:space="preserve"> der </w:t>
      </w:r>
      <w:proofErr w:type="spellStart"/>
      <w:r>
        <w:t>gnaden</w:t>
      </w:r>
      <w:proofErr w:type="spellEnd"/>
      <w:r>
        <w:t xml:space="preserve"> Gottes </w:t>
      </w:r>
      <w:proofErr w:type="spellStart"/>
      <w:r>
        <w:t>bedurffen</w:t>
      </w:r>
      <w:proofErr w:type="spellEnd"/>
      <w:r>
        <w:t xml:space="preserve">/ welches auf </w:t>
      </w:r>
      <w:proofErr w:type="spellStart"/>
      <w:r>
        <w:t>dz</w:t>
      </w:r>
      <w:proofErr w:type="spellEnd"/>
      <w:r>
        <w:t xml:space="preserve"> aller deutlichste </w:t>
      </w:r>
      <w:proofErr w:type="spellStart"/>
      <w:r>
        <w:t>dz</w:t>
      </w:r>
      <w:proofErr w:type="spellEnd"/>
      <w:r>
        <w:t xml:space="preserve"> </w:t>
      </w:r>
      <w:proofErr w:type="spellStart"/>
      <w:r>
        <w:t>ausserwelte</w:t>
      </w:r>
      <w:proofErr w:type="spellEnd"/>
      <w:r>
        <w:t xml:space="preserve"> </w:t>
      </w:r>
      <w:proofErr w:type="spellStart"/>
      <w:r>
        <w:t>faß</w:t>
      </w:r>
      <w:proofErr w:type="spellEnd"/>
      <w:r>
        <w:t xml:space="preserve"> </w:t>
      </w:r>
      <w:proofErr w:type="spellStart"/>
      <w:r>
        <w:t>zun</w:t>
      </w:r>
      <w:proofErr w:type="spellEnd"/>
      <w:r>
        <w:t xml:space="preserve"> Rom. am .8. </w:t>
      </w:r>
      <w:proofErr w:type="spellStart"/>
      <w:r>
        <w:t>Capi</w:t>
      </w:r>
      <w:proofErr w:type="spellEnd"/>
      <w:r>
        <w:t xml:space="preserve">. </w:t>
      </w:r>
      <w:proofErr w:type="spellStart"/>
      <w:r>
        <w:t>Raußstreichet</w:t>
      </w:r>
      <w:proofErr w:type="spellEnd"/>
      <w:r>
        <w:t xml:space="preserve"> </w:t>
      </w:r>
      <w:proofErr w:type="spellStart"/>
      <w:r>
        <w:t>vnnd</w:t>
      </w:r>
      <w:proofErr w:type="spellEnd"/>
      <w:r>
        <w:t xml:space="preserve"> illuminieret/ das auch mit wichtigen </w:t>
      </w:r>
      <w:proofErr w:type="spellStart"/>
      <w:r>
        <w:t>exempeln</w:t>
      </w:r>
      <w:proofErr w:type="spellEnd"/>
      <w:r>
        <w:t xml:space="preserve"> durch die </w:t>
      </w:r>
      <w:proofErr w:type="spellStart"/>
      <w:r>
        <w:t>gantze</w:t>
      </w:r>
      <w:proofErr w:type="spellEnd"/>
      <w:r>
        <w:t xml:space="preserve"> Epistel gehandelt </w:t>
      </w:r>
      <w:proofErr w:type="spellStart"/>
      <w:r>
        <w:t>wirdt</w:t>
      </w:r>
      <w:proofErr w:type="spellEnd"/>
      <w:r>
        <w:t xml:space="preserve">/ welche ist gleich von dieser </w:t>
      </w:r>
      <w:proofErr w:type="spellStart"/>
      <w:r>
        <w:t>lere</w:t>
      </w:r>
      <w:proofErr w:type="spellEnd"/>
      <w:r>
        <w:t xml:space="preserve">/ des </w:t>
      </w:r>
      <w:proofErr w:type="spellStart"/>
      <w:r>
        <w:t>glaubens</w:t>
      </w:r>
      <w:proofErr w:type="spellEnd"/>
      <w:r>
        <w:t xml:space="preserve"> ein </w:t>
      </w:r>
      <w:proofErr w:type="spellStart"/>
      <w:r>
        <w:t>kurtze</w:t>
      </w:r>
      <w:proofErr w:type="spellEnd"/>
      <w:r>
        <w:t xml:space="preserve"> </w:t>
      </w:r>
      <w:proofErr w:type="spellStart"/>
      <w:r>
        <w:t>vnnd</w:t>
      </w:r>
      <w:proofErr w:type="spellEnd"/>
      <w:r>
        <w:t xml:space="preserve"> </w:t>
      </w:r>
      <w:proofErr w:type="spellStart"/>
      <w:r>
        <w:t>gründtliche</w:t>
      </w:r>
      <w:proofErr w:type="spellEnd"/>
      <w:r>
        <w:t xml:space="preserve"> </w:t>
      </w:r>
      <w:proofErr w:type="spellStart"/>
      <w:r>
        <w:t>vnderrichtung</w:t>
      </w:r>
      <w:proofErr w:type="spellEnd"/>
      <w:r>
        <w:t xml:space="preserve"> </w:t>
      </w:r>
      <w:proofErr w:type="spellStart"/>
      <w:r>
        <w:t>vnd</w:t>
      </w:r>
      <w:proofErr w:type="spellEnd"/>
      <w:r>
        <w:t xml:space="preserve"> </w:t>
      </w:r>
      <w:proofErr w:type="spellStart"/>
      <w:r>
        <w:t>begrieff</w:t>
      </w:r>
      <w:proofErr w:type="spellEnd"/>
      <w:r>
        <w:t xml:space="preserve">/ welche von den </w:t>
      </w:r>
      <w:proofErr w:type="spellStart"/>
      <w:r>
        <w:t>leutten</w:t>
      </w:r>
      <w:proofErr w:type="spellEnd"/>
      <w:r>
        <w:t xml:space="preserve"> fleissig </w:t>
      </w:r>
      <w:proofErr w:type="spellStart"/>
      <w:r>
        <w:t>vnd</w:t>
      </w:r>
      <w:proofErr w:type="spellEnd"/>
      <w:r>
        <w:t xml:space="preserve"> </w:t>
      </w:r>
      <w:proofErr w:type="spellStart"/>
      <w:r>
        <w:t>teglich</w:t>
      </w:r>
      <w:proofErr w:type="spellEnd"/>
      <w:r>
        <w:t xml:space="preserve"> zu lesen ist. Dann es sein treffliche </w:t>
      </w:r>
      <w:proofErr w:type="spellStart"/>
      <w:r>
        <w:t>vnd</w:t>
      </w:r>
      <w:proofErr w:type="spellEnd"/>
      <w:r>
        <w:t xml:space="preserve"> wichtige </w:t>
      </w:r>
      <w:proofErr w:type="spellStart"/>
      <w:r>
        <w:t>exempel</w:t>
      </w:r>
      <w:proofErr w:type="spellEnd"/>
      <w:r>
        <w:t xml:space="preserve"> darin gehandelt vnnd eröffnet/ dadurch ein betrübtes gewissen in </w:t>
      </w:r>
      <w:proofErr w:type="spellStart"/>
      <w:r>
        <w:t>anfechtungen</w:t>
      </w:r>
      <w:proofErr w:type="spellEnd"/>
      <w:r>
        <w:t xml:space="preserve"> </w:t>
      </w:r>
      <w:proofErr w:type="spellStart"/>
      <w:r>
        <w:t>vnnd</w:t>
      </w:r>
      <w:proofErr w:type="spellEnd"/>
      <w:r>
        <w:t xml:space="preserve"> </w:t>
      </w:r>
      <w:proofErr w:type="spellStart"/>
      <w:r>
        <w:t>nötten</w:t>
      </w:r>
      <w:proofErr w:type="spellEnd"/>
      <w:r>
        <w:t xml:space="preserve">/ erquicket </w:t>
      </w:r>
      <w:proofErr w:type="spellStart"/>
      <w:r>
        <w:t>vnd</w:t>
      </w:r>
      <w:proofErr w:type="spellEnd"/>
      <w:r>
        <w:t xml:space="preserve"> gelabet auch </w:t>
      </w:r>
      <w:proofErr w:type="spellStart"/>
      <w:r>
        <w:t>widerumb</w:t>
      </w:r>
      <w:proofErr w:type="spellEnd"/>
      <w:r>
        <w:t xml:space="preserve"> </w:t>
      </w:r>
      <w:proofErr w:type="spellStart"/>
      <w:r>
        <w:t>auff</w:t>
      </w:r>
      <w:proofErr w:type="spellEnd"/>
      <w:r>
        <w:t xml:space="preserve"> </w:t>
      </w:r>
      <w:proofErr w:type="spellStart"/>
      <w:r>
        <w:t>mocht</w:t>
      </w:r>
      <w:proofErr w:type="spellEnd"/>
      <w:r>
        <w:t xml:space="preserve"> gebracht werden/ dieweil die </w:t>
      </w:r>
      <w:proofErr w:type="spellStart"/>
      <w:r>
        <w:t>trostsprüche</w:t>
      </w:r>
      <w:proofErr w:type="spellEnd"/>
      <w:r>
        <w:t xml:space="preserve"> in der angst </w:t>
      </w:r>
      <w:proofErr w:type="spellStart"/>
      <w:r>
        <w:t>vnnd</w:t>
      </w:r>
      <w:proofErr w:type="spellEnd"/>
      <w:r>
        <w:t xml:space="preserve"> </w:t>
      </w:r>
      <w:proofErr w:type="spellStart"/>
      <w:r>
        <w:t>verzweifflung</w:t>
      </w:r>
      <w:proofErr w:type="spellEnd"/>
      <w:r>
        <w:t xml:space="preserve"> </w:t>
      </w:r>
      <w:proofErr w:type="spellStart"/>
      <w:r>
        <w:t>dz</w:t>
      </w:r>
      <w:proofErr w:type="spellEnd"/>
      <w:r>
        <w:t xml:space="preserve"> gewissen sehr aufrichten </w:t>
      </w:r>
      <w:proofErr w:type="spellStart"/>
      <w:r>
        <w:t>vnd</w:t>
      </w:r>
      <w:proofErr w:type="spellEnd"/>
      <w:r>
        <w:t xml:space="preserve"> trösten/ auch alle böse </w:t>
      </w:r>
      <w:proofErr w:type="spellStart"/>
      <w:r>
        <w:t>vnd</w:t>
      </w:r>
      <w:proofErr w:type="spellEnd"/>
      <w:r>
        <w:t xml:space="preserve"> </w:t>
      </w:r>
      <w:proofErr w:type="spellStart"/>
      <w:r>
        <w:t>teuffelische</w:t>
      </w:r>
      <w:proofErr w:type="spellEnd"/>
      <w:r>
        <w:t xml:space="preserve"> </w:t>
      </w:r>
      <w:proofErr w:type="spellStart"/>
      <w:r>
        <w:t>gedancken</w:t>
      </w:r>
      <w:proofErr w:type="spellEnd"/>
      <w:r>
        <w:t xml:space="preserve"> vertreiben/ </w:t>
      </w:r>
      <w:proofErr w:type="spellStart"/>
      <w:r>
        <w:t>vnd</w:t>
      </w:r>
      <w:proofErr w:type="spellEnd"/>
      <w:r>
        <w:t xml:space="preserve"> in die </w:t>
      </w:r>
      <w:proofErr w:type="spellStart"/>
      <w:r>
        <w:t>gnad</w:t>
      </w:r>
      <w:proofErr w:type="spellEnd"/>
      <w:r>
        <w:t xml:space="preserve"> Gottes durch das Göttlich </w:t>
      </w:r>
      <w:proofErr w:type="spellStart"/>
      <w:r>
        <w:t>wort</w:t>
      </w:r>
      <w:proofErr w:type="spellEnd"/>
      <w:r>
        <w:t xml:space="preserve"> </w:t>
      </w:r>
      <w:proofErr w:type="spellStart"/>
      <w:r>
        <w:t>widerumb</w:t>
      </w:r>
      <w:proofErr w:type="spellEnd"/>
      <w:r>
        <w:t xml:space="preserve"> einbilden. </w:t>
      </w:r>
    </w:p>
    <w:p w14:paraId="3E8FADCB" w14:textId="77777777" w:rsidR="009C2A21" w:rsidRDefault="009C2A21" w:rsidP="009C2A21">
      <w:pPr>
        <w:pStyle w:val="berschrift3"/>
      </w:pPr>
      <w:r>
        <w:t>Wo der glaub herkomme.</w:t>
      </w:r>
    </w:p>
    <w:p w14:paraId="290B293A" w14:textId="77777777" w:rsidR="009C2A21" w:rsidRDefault="009C2A21" w:rsidP="009C2A21">
      <w:pPr>
        <w:pStyle w:val="StandardWeb"/>
      </w:pPr>
      <w:proofErr w:type="spellStart"/>
      <w:r>
        <w:t>DIe</w:t>
      </w:r>
      <w:proofErr w:type="spellEnd"/>
      <w:r>
        <w:t xml:space="preserve"> </w:t>
      </w:r>
      <w:proofErr w:type="spellStart"/>
      <w:r>
        <w:t>Schrifft</w:t>
      </w:r>
      <w:proofErr w:type="spellEnd"/>
      <w:r>
        <w:t xml:space="preserve"> tröstet </w:t>
      </w:r>
      <w:proofErr w:type="spellStart"/>
      <w:r>
        <w:t>vnnd</w:t>
      </w:r>
      <w:proofErr w:type="spellEnd"/>
      <w:r>
        <w:t xml:space="preserve"> </w:t>
      </w:r>
      <w:proofErr w:type="spellStart"/>
      <w:r>
        <w:t>stercket</w:t>
      </w:r>
      <w:proofErr w:type="spellEnd"/>
      <w:r>
        <w:t xml:space="preserve">/ </w:t>
      </w:r>
      <w:proofErr w:type="spellStart"/>
      <w:r>
        <w:t>vnser</w:t>
      </w:r>
      <w:proofErr w:type="spellEnd"/>
      <w:r>
        <w:t xml:space="preserve"> gewissen durch den glauben/ welcher </w:t>
      </w:r>
      <w:proofErr w:type="spellStart"/>
      <w:r>
        <w:t>ergreiffet</w:t>
      </w:r>
      <w:proofErr w:type="spellEnd"/>
      <w:r>
        <w:t xml:space="preserve"> die Zusagung Göttlicher </w:t>
      </w:r>
      <w:proofErr w:type="spellStart"/>
      <w:r>
        <w:t>verheissung</w:t>
      </w:r>
      <w:proofErr w:type="spellEnd"/>
      <w:r>
        <w:t xml:space="preserve">/ durch den </w:t>
      </w:r>
      <w:proofErr w:type="spellStart"/>
      <w:r>
        <w:t>heyligen</w:t>
      </w:r>
      <w:proofErr w:type="spellEnd"/>
      <w:r>
        <w:t xml:space="preserve"> geist/ das Gott der </w:t>
      </w:r>
      <w:proofErr w:type="spellStart"/>
      <w:r>
        <w:t>vater</w:t>
      </w:r>
      <w:proofErr w:type="spellEnd"/>
      <w:r>
        <w:t xml:space="preserve">/ auch do wir noch seine feinde waren </w:t>
      </w:r>
      <w:proofErr w:type="spellStart"/>
      <w:r>
        <w:t>vns</w:t>
      </w:r>
      <w:proofErr w:type="spellEnd"/>
      <w:r>
        <w:t xml:space="preserve"> geliebet hab/ </w:t>
      </w:r>
      <w:proofErr w:type="spellStart"/>
      <w:r>
        <w:t>vnd</w:t>
      </w:r>
      <w:proofErr w:type="spellEnd"/>
      <w:r>
        <w:t xml:space="preserve"> </w:t>
      </w:r>
      <w:proofErr w:type="spellStart"/>
      <w:r>
        <w:t>vns</w:t>
      </w:r>
      <w:proofErr w:type="spellEnd"/>
      <w:r>
        <w:t xml:space="preserve"> seinen </w:t>
      </w:r>
      <w:proofErr w:type="spellStart"/>
      <w:r>
        <w:t>son</w:t>
      </w:r>
      <w:proofErr w:type="spellEnd"/>
      <w:r>
        <w:t xml:space="preserve"> gesendet/ </w:t>
      </w:r>
      <w:proofErr w:type="spellStart"/>
      <w:r>
        <w:t>vnnd</w:t>
      </w:r>
      <w:proofErr w:type="spellEnd"/>
      <w:r>
        <w:t xml:space="preserve"> für </w:t>
      </w:r>
      <w:proofErr w:type="spellStart"/>
      <w:r>
        <w:t>vns</w:t>
      </w:r>
      <w:proofErr w:type="spellEnd"/>
      <w:r>
        <w:t xml:space="preserve"> also in todt geben/ </w:t>
      </w:r>
      <w:proofErr w:type="spellStart"/>
      <w:r>
        <w:t>vnd</w:t>
      </w:r>
      <w:proofErr w:type="spellEnd"/>
      <w:r>
        <w:t xml:space="preserve"> von wegen </w:t>
      </w:r>
      <w:proofErr w:type="spellStart"/>
      <w:r>
        <w:t>vnser</w:t>
      </w:r>
      <w:proofErr w:type="spellEnd"/>
      <w:r>
        <w:t xml:space="preserve"> </w:t>
      </w:r>
      <w:proofErr w:type="spellStart"/>
      <w:r>
        <w:t>gerechtigkeit</w:t>
      </w:r>
      <w:proofErr w:type="spellEnd"/>
      <w:r>
        <w:t xml:space="preserve"> </w:t>
      </w:r>
      <w:proofErr w:type="spellStart"/>
      <w:r>
        <w:t>widerumb</w:t>
      </w:r>
      <w:proofErr w:type="spellEnd"/>
      <w:r>
        <w:t xml:space="preserve"> von todten erwecket/ </w:t>
      </w:r>
      <w:proofErr w:type="spellStart"/>
      <w:r>
        <w:t>vnd</w:t>
      </w:r>
      <w:proofErr w:type="spellEnd"/>
      <w:r>
        <w:t xml:space="preserve"> zu seiner gerechten gesetzet </w:t>
      </w:r>
      <w:proofErr w:type="spellStart"/>
      <w:r>
        <w:t>dz</w:t>
      </w:r>
      <w:proofErr w:type="spellEnd"/>
      <w:r>
        <w:t xml:space="preserve"> er </w:t>
      </w:r>
      <w:proofErr w:type="spellStart"/>
      <w:r>
        <w:t>fur</w:t>
      </w:r>
      <w:proofErr w:type="spellEnd"/>
      <w:r>
        <w:t xml:space="preserve"> </w:t>
      </w:r>
      <w:proofErr w:type="spellStart"/>
      <w:r>
        <w:t>vns</w:t>
      </w:r>
      <w:proofErr w:type="spellEnd"/>
      <w:r>
        <w:t xml:space="preserve"> trete/ </w:t>
      </w:r>
      <w:proofErr w:type="spellStart"/>
      <w:r>
        <w:t>vnd</w:t>
      </w:r>
      <w:proofErr w:type="spellEnd"/>
      <w:r>
        <w:t xml:space="preserve"> den </w:t>
      </w:r>
      <w:proofErr w:type="spellStart"/>
      <w:r>
        <w:t>vater</w:t>
      </w:r>
      <w:proofErr w:type="spellEnd"/>
      <w:r>
        <w:t xml:space="preserve"> </w:t>
      </w:r>
      <w:proofErr w:type="spellStart"/>
      <w:r>
        <w:t>ewigklich</w:t>
      </w:r>
      <w:proofErr w:type="spellEnd"/>
      <w:r>
        <w:t xml:space="preserve"> </w:t>
      </w:r>
      <w:proofErr w:type="spellStart"/>
      <w:r>
        <w:t>versune</w:t>
      </w:r>
      <w:proofErr w:type="spellEnd"/>
      <w:r>
        <w:t xml:space="preserve">/ das er </w:t>
      </w:r>
      <w:proofErr w:type="spellStart"/>
      <w:r>
        <w:t>vnns</w:t>
      </w:r>
      <w:proofErr w:type="spellEnd"/>
      <w:r>
        <w:t xml:space="preserve"> mit dem glauben/ </w:t>
      </w:r>
      <w:proofErr w:type="spellStart"/>
      <w:r>
        <w:t>vnnd</w:t>
      </w:r>
      <w:proofErr w:type="spellEnd"/>
      <w:r>
        <w:t xml:space="preserve"> nicht mit </w:t>
      </w:r>
      <w:proofErr w:type="spellStart"/>
      <w:r>
        <w:t>vnsern</w:t>
      </w:r>
      <w:proofErr w:type="spellEnd"/>
      <w:r>
        <w:t xml:space="preserve"> </w:t>
      </w:r>
      <w:proofErr w:type="spellStart"/>
      <w:r>
        <w:t>wercken</w:t>
      </w:r>
      <w:proofErr w:type="spellEnd"/>
      <w:r>
        <w:t xml:space="preserve"> selig </w:t>
      </w:r>
      <w:proofErr w:type="spellStart"/>
      <w:r>
        <w:t>vnd</w:t>
      </w:r>
      <w:proofErr w:type="spellEnd"/>
      <w:r>
        <w:t xml:space="preserve"> </w:t>
      </w:r>
      <w:proofErr w:type="spellStart"/>
      <w:r>
        <w:t>heylig</w:t>
      </w:r>
      <w:proofErr w:type="spellEnd"/>
      <w:r>
        <w:t xml:space="preserve"> achtet. Aber </w:t>
      </w:r>
      <w:proofErr w:type="spellStart"/>
      <w:r>
        <w:t>sollicher</w:t>
      </w:r>
      <w:proofErr w:type="spellEnd"/>
      <w:r>
        <w:t xml:space="preserve"> glaub ist </w:t>
      </w:r>
      <w:proofErr w:type="spellStart"/>
      <w:r>
        <w:t>nit</w:t>
      </w:r>
      <w:proofErr w:type="spellEnd"/>
      <w:r>
        <w:t xml:space="preserve"> allen gegeben/ wie in der Epistel </w:t>
      </w:r>
      <w:proofErr w:type="spellStart"/>
      <w:r>
        <w:t>Thesso</w:t>
      </w:r>
      <w:proofErr w:type="spellEnd"/>
      <w:r>
        <w:t xml:space="preserve">. am. 3. steht </w:t>
      </w:r>
      <w:proofErr w:type="spellStart"/>
      <w:r>
        <w:t>vnd</w:t>
      </w:r>
      <w:proofErr w:type="spellEnd"/>
      <w:r>
        <w:t xml:space="preserve"> </w:t>
      </w:r>
      <w:proofErr w:type="spellStart"/>
      <w:r>
        <w:t>kan</w:t>
      </w:r>
      <w:proofErr w:type="spellEnd"/>
      <w:r>
        <w:t xml:space="preserve"> auch mit menschlichen </w:t>
      </w:r>
      <w:proofErr w:type="spellStart"/>
      <w:r>
        <w:t>vermügen</w:t>
      </w:r>
      <w:proofErr w:type="spellEnd"/>
      <w:r>
        <w:t xml:space="preserve"> </w:t>
      </w:r>
      <w:proofErr w:type="spellStart"/>
      <w:r>
        <w:t>vnd</w:t>
      </w:r>
      <w:proofErr w:type="spellEnd"/>
      <w:r>
        <w:t xml:space="preserve"> </w:t>
      </w:r>
      <w:proofErr w:type="spellStart"/>
      <w:r>
        <w:t>fleis</w:t>
      </w:r>
      <w:proofErr w:type="spellEnd"/>
      <w:r>
        <w:t xml:space="preserve"> </w:t>
      </w:r>
      <w:proofErr w:type="spellStart"/>
      <w:r>
        <w:t>nit</w:t>
      </w:r>
      <w:proofErr w:type="spellEnd"/>
      <w:r>
        <w:t xml:space="preserve"> erlanget werden/ sonder ist ein gab </w:t>
      </w:r>
      <w:proofErr w:type="spellStart"/>
      <w:r>
        <w:t>Gotes</w:t>
      </w:r>
      <w:proofErr w:type="spellEnd"/>
      <w:r>
        <w:t xml:space="preserve">/ wie </w:t>
      </w:r>
      <w:proofErr w:type="spellStart"/>
      <w:r>
        <w:t>zun</w:t>
      </w:r>
      <w:proofErr w:type="spellEnd"/>
      <w:r>
        <w:t xml:space="preserve"> </w:t>
      </w:r>
      <w:proofErr w:type="spellStart"/>
      <w:r>
        <w:t>Ephe</w:t>
      </w:r>
      <w:proofErr w:type="spellEnd"/>
      <w:r>
        <w:t xml:space="preserve">. am. 2. Gemeldet </w:t>
      </w:r>
      <w:proofErr w:type="spellStart"/>
      <w:r>
        <w:t>wirt</w:t>
      </w:r>
      <w:proofErr w:type="spellEnd"/>
      <w:r>
        <w:t xml:space="preserve">. </w:t>
      </w:r>
    </w:p>
    <w:p w14:paraId="2C395FCD" w14:textId="77777777" w:rsidR="009C2A21" w:rsidRDefault="009C2A21" w:rsidP="009C2A21">
      <w:pPr>
        <w:pStyle w:val="StandardWeb"/>
      </w:pPr>
      <w:r>
        <w:t xml:space="preserve">Wirt </w:t>
      </w:r>
      <w:proofErr w:type="spellStart"/>
      <w:r>
        <w:t>vns</w:t>
      </w:r>
      <w:proofErr w:type="spellEnd"/>
      <w:r>
        <w:t xml:space="preserve"> aber offenbart in der predig </w:t>
      </w:r>
      <w:proofErr w:type="spellStart"/>
      <w:r>
        <w:t>götlichs</w:t>
      </w:r>
      <w:proofErr w:type="spellEnd"/>
      <w:r>
        <w:t xml:space="preserve"> </w:t>
      </w:r>
      <w:proofErr w:type="spellStart"/>
      <w:r>
        <w:t>worts</w:t>
      </w:r>
      <w:proofErr w:type="spellEnd"/>
      <w:r>
        <w:t xml:space="preserve">, </w:t>
      </w:r>
      <w:proofErr w:type="spellStart"/>
      <w:r>
        <w:t>vnnd</w:t>
      </w:r>
      <w:proofErr w:type="spellEnd"/>
      <w:r>
        <w:t xml:space="preserve"> durch die </w:t>
      </w:r>
      <w:proofErr w:type="spellStart"/>
      <w:r>
        <w:t>krafft</w:t>
      </w:r>
      <w:proofErr w:type="spellEnd"/>
      <w:r>
        <w:t xml:space="preserve"> des heiligen </w:t>
      </w:r>
      <w:proofErr w:type="spellStart"/>
      <w:r>
        <w:t>geystes</w:t>
      </w:r>
      <w:proofErr w:type="spellEnd"/>
      <w:r>
        <w:t xml:space="preserve">/ wie </w:t>
      </w:r>
      <w:proofErr w:type="spellStart"/>
      <w:r>
        <w:t>zun</w:t>
      </w:r>
      <w:proofErr w:type="spellEnd"/>
      <w:r>
        <w:t xml:space="preserve"> Rom. am 10. Cap. steht/ so </w:t>
      </w:r>
      <w:proofErr w:type="spellStart"/>
      <w:r>
        <w:t>kompt</w:t>
      </w:r>
      <w:proofErr w:type="spellEnd"/>
      <w:r>
        <w:t xml:space="preserve"> der glaub </w:t>
      </w:r>
      <w:proofErr w:type="spellStart"/>
      <w:r>
        <w:t>auß</w:t>
      </w:r>
      <w:proofErr w:type="spellEnd"/>
      <w:r>
        <w:t xml:space="preserve"> der predig/ das predigen aber durch </w:t>
      </w:r>
      <w:proofErr w:type="spellStart"/>
      <w:r>
        <w:t>dz</w:t>
      </w:r>
      <w:proofErr w:type="spellEnd"/>
      <w:r>
        <w:t xml:space="preserve"> </w:t>
      </w:r>
      <w:proofErr w:type="spellStart"/>
      <w:r>
        <w:t>wort</w:t>
      </w:r>
      <w:proofErr w:type="spellEnd"/>
      <w:r>
        <w:t xml:space="preserve"> </w:t>
      </w:r>
      <w:proofErr w:type="spellStart"/>
      <w:r>
        <w:t>Gotes</w:t>
      </w:r>
      <w:proofErr w:type="spellEnd"/>
      <w:r>
        <w:t xml:space="preserve">/ weiter so man von </w:t>
      </w:r>
      <w:proofErr w:type="spellStart"/>
      <w:r>
        <w:t>hertzen</w:t>
      </w:r>
      <w:proofErr w:type="spellEnd"/>
      <w:r>
        <w:t xml:space="preserve"> glaubet so </w:t>
      </w:r>
      <w:proofErr w:type="spellStart"/>
      <w:r>
        <w:t>wirt</w:t>
      </w:r>
      <w:proofErr w:type="spellEnd"/>
      <w:r>
        <w:t xml:space="preserve"> man gerecht/ </w:t>
      </w:r>
      <w:proofErr w:type="spellStart"/>
      <w:r>
        <w:t>vnd</w:t>
      </w:r>
      <w:proofErr w:type="spellEnd"/>
      <w:r>
        <w:t xml:space="preserve"> so man mit dem </w:t>
      </w:r>
      <w:proofErr w:type="spellStart"/>
      <w:r>
        <w:t>mundt</w:t>
      </w:r>
      <w:proofErr w:type="spellEnd"/>
      <w:r>
        <w:t xml:space="preserve"> bekennet so </w:t>
      </w:r>
      <w:proofErr w:type="spellStart"/>
      <w:r>
        <w:t>wirt</w:t>
      </w:r>
      <w:proofErr w:type="spellEnd"/>
      <w:r>
        <w:t xml:space="preserve"> man selig/ den die </w:t>
      </w:r>
      <w:proofErr w:type="spellStart"/>
      <w:r>
        <w:t>schrifft</w:t>
      </w:r>
      <w:proofErr w:type="spellEnd"/>
      <w:r>
        <w:t xml:space="preserve"> spricht: Wer an </w:t>
      </w:r>
      <w:proofErr w:type="spellStart"/>
      <w:r>
        <w:t>inn</w:t>
      </w:r>
      <w:proofErr w:type="spellEnd"/>
      <w:r>
        <w:t xml:space="preserve"> glaubet </w:t>
      </w:r>
      <w:proofErr w:type="spellStart"/>
      <w:r>
        <w:t>wirt</w:t>
      </w:r>
      <w:proofErr w:type="spellEnd"/>
      <w:r>
        <w:t xml:space="preserve"> </w:t>
      </w:r>
      <w:proofErr w:type="spellStart"/>
      <w:r>
        <w:t>nit</w:t>
      </w:r>
      <w:proofErr w:type="spellEnd"/>
      <w:r>
        <w:t xml:space="preserve"> zu schanden werden. Esaia am .28. auch </w:t>
      </w:r>
      <w:proofErr w:type="spellStart"/>
      <w:r>
        <w:t>zun</w:t>
      </w:r>
      <w:proofErr w:type="spellEnd"/>
      <w:r>
        <w:t xml:space="preserve"> Galat. am .3. </w:t>
      </w:r>
      <w:proofErr w:type="spellStart"/>
      <w:r>
        <w:t>vnder</w:t>
      </w:r>
      <w:proofErr w:type="spellEnd"/>
      <w:r>
        <w:t xml:space="preserve"> </w:t>
      </w:r>
      <w:proofErr w:type="spellStart"/>
      <w:r>
        <w:t>schidlich</w:t>
      </w:r>
      <w:proofErr w:type="spellEnd"/>
      <w:r>
        <w:t xml:space="preserve"> davon </w:t>
      </w:r>
      <w:proofErr w:type="spellStart"/>
      <w:r>
        <w:t>gelert</w:t>
      </w:r>
      <w:proofErr w:type="spellEnd"/>
      <w:r>
        <w:t xml:space="preserve"> </w:t>
      </w:r>
      <w:proofErr w:type="spellStart"/>
      <w:r>
        <w:t>wirt</w:t>
      </w:r>
      <w:proofErr w:type="spellEnd"/>
      <w:r>
        <w:t xml:space="preserve">/ nach dem Paulus sehr bewegt von der </w:t>
      </w:r>
      <w:proofErr w:type="spellStart"/>
      <w:r>
        <w:t>sachen</w:t>
      </w:r>
      <w:proofErr w:type="spellEnd"/>
      <w:r>
        <w:t xml:space="preserve"> redet mit den Galatern/ </w:t>
      </w:r>
      <w:proofErr w:type="spellStart"/>
      <w:r>
        <w:t>vnd</w:t>
      </w:r>
      <w:proofErr w:type="spellEnd"/>
      <w:r>
        <w:t xml:space="preserve"> endet nach </w:t>
      </w:r>
      <w:proofErr w:type="spellStart"/>
      <w:r>
        <w:t>vilen</w:t>
      </w:r>
      <w:proofErr w:type="spellEnd"/>
      <w:r>
        <w:t xml:space="preserve"> fragen. Die </w:t>
      </w:r>
      <w:proofErr w:type="spellStart"/>
      <w:r>
        <w:t>schrifft</w:t>
      </w:r>
      <w:proofErr w:type="spellEnd"/>
      <w:r>
        <w:t xml:space="preserve"> hat es alles beschlossen </w:t>
      </w:r>
      <w:proofErr w:type="spellStart"/>
      <w:r>
        <w:t>vnter</w:t>
      </w:r>
      <w:proofErr w:type="spellEnd"/>
      <w:r>
        <w:t xml:space="preserve"> die </w:t>
      </w:r>
      <w:proofErr w:type="spellStart"/>
      <w:r>
        <w:t>sunde</w:t>
      </w:r>
      <w:proofErr w:type="spellEnd"/>
      <w:r>
        <w:t xml:space="preserve">/ </w:t>
      </w:r>
      <w:proofErr w:type="spellStart"/>
      <w:r>
        <w:t>auff</w:t>
      </w:r>
      <w:proofErr w:type="spellEnd"/>
      <w:r>
        <w:t xml:space="preserve"> das die </w:t>
      </w:r>
      <w:proofErr w:type="spellStart"/>
      <w:r>
        <w:t>verheissung</w:t>
      </w:r>
      <w:proofErr w:type="spellEnd"/>
      <w:r>
        <w:t xml:space="preserve"> komme durch den glauben an Jesum Christum. </w:t>
      </w:r>
    </w:p>
    <w:p w14:paraId="301D0B1F" w14:textId="77777777" w:rsidR="009C2A21" w:rsidRDefault="009C2A21" w:rsidP="009C2A21">
      <w:pPr>
        <w:pStyle w:val="berschrift3"/>
      </w:pPr>
      <w:r>
        <w:t xml:space="preserve">Exempel </w:t>
      </w:r>
      <w:proofErr w:type="spellStart"/>
      <w:r>
        <w:t>vnnd</w:t>
      </w:r>
      <w:proofErr w:type="spellEnd"/>
      <w:r>
        <w:t xml:space="preserve"> </w:t>
      </w:r>
      <w:proofErr w:type="spellStart"/>
      <w:r>
        <w:t>bestetigung</w:t>
      </w:r>
      <w:proofErr w:type="spellEnd"/>
      <w:r>
        <w:t xml:space="preserve"> des </w:t>
      </w:r>
      <w:proofErr w:type="spellStart"/>
      <w:r>
        <w:t>glaubens</w:t>
      </w:r>
      <w:proofErr w:type="spellEnd"/>
    </w:p>
    <w:p w14:paraId="65408152" w14:textId="77777777" w:rsidR="009C2A21" w:rsidRDefault="009C2A21" w:rsidP="009C2A21">
      <w:pPr>
        <w:pStyle w:val="StandardWeb"/>
      </w:pPr>
      <w:proofErr w:type="spellStart"/>
      <w:r>
        <w:t>ICh</w:t>
      </w:r>
      <w:proofErr w:type="spellEnd"/>
      <w:r>
        <w:t xml:space="preserve"> will auch </w:t>
      </w:r>
      <w:proofErr w:type="spellStart"/>
      <w:r>
        <w:t>auß</w:t>
      </w:r>
      <w:proofErr w:type="spellEnd"/>
      <w:r>
        <w:t xml:space="preserve"> der </w:t>
      </w:r>
      <w:proofErr w:type="spellStart"/>
      <w:r>
        <w:t>schrift</w:t>
      </w:r>
      <w:proofErr w:type="spellEnd"/>
      <w:r>
        <w:t xml:space="preserve"> ziehen/ </w:t>
      </w:r>
      <w:proofErr w:type="spellStart"/>
      <w:r>
        <w:t>dz</w:t>
      </w:r>
      <w:proofErr w:type="spellEnd"/>
      <w:r>
        <w:t xml:space="preserve"> ein blödes gewissen </w:t>
      </w:r>
      <w:proofErr w:type="spellStart"/>
      <w:r>
        <w:t>sanfft</w:t>
      </w:r>
      <w:proofErr w:type="spellEnd"/>
      <w:r>
        <w:t xml:space="preserve"> </w:t>
      </w:r>
      <w:proofErr w:type="spellStart"/>
      <w:r>
        <w:t>vnd</w:t>
      </w:r>
      <w:proofErr w:type="spellEnd"/>
      <w:r>
        <w:t xml:space="preserve"> fest </w:t>
      </w:r>
      <w:proofErr w:type="spellStart"/>
      <w:r>
        <w:t>darauff</w:t>
      </w:r>
      <w:proofErr w:type="spellEnd"/>
      <w:r>
        <w:t xml:space="preserve"> </w:t>
      </w:r>
      <w:proofErr w:type="spellStart"/>
      <w:r>
        <w:t>vngezweifelt</w:t>
      </w:r>
      <w:proofErr w:type="spellEnd"/>
      <w:r>
        <w:t xml:space="preserve"> beruhen </w:t>
      </w:r>
      <w:proofErr w:type="spellStart"/>
      <w:r>
        <w:t>kan</w:t>
      </w:r>
      <w:proofErr w:type="spellEnd"/>
      <w:r>
        <w:t xml:space="preserve"> </w:t>
      </w:r>
      <w:proofErr w:type="spellStart"/>
      <w:r>
        <w:t>vnd</w:t>
      </w:r>
      <w:proofErr w:type="spellEnd"/>
      <w:r>
        <w:t xml:space="preserve"> mag. In den </w:t>
      </w:r>
      <w:proofErr w:type="spellStart"/>
      <w:r>
        <w:t>geschichten</w:t>
      </w:r>
      <w:proofErr w:type="spellEnd"/>
      <w:r>
        <w:t xml:space="preserve"> der Apostel am 10. steht/ wie do Petrus noch redet </w:t>
      </w:r>
      <w:proofErr w:type="spellStart"/>
      <w:r>
        <w:t>dise</w:t>
      </w:r>
      <w:proofErr w:type="spellEnd"/>
      <w:r>
        <w:t xml:space="preserve"> </w:t>
      </w:r>
      <w:proofErr w:type="spellStart"/>
      <w:r>
        <w:t>wort</w:t>
      </w:r>
      <w:proofErr w:type="spellEnd"/>
      <w:r>
        <w:t xml:space="preserve">/ von der </w:t>
      </w:r>
      <w:proofErr w:type="spellStart"/>
      <w:r>
        <w:t>gnade</w:t>
      </w:r>
      <w:proofErr w:type="spellEnd"/>
      <w:r>
        <w:t xml:space="preserve"> </w:t>
      </w:r>
      <w:proofErr w:type="spellStart"/>
      <w:r>
        <w:t>Gotes</w:t>
      </w:r>
      <w:proofErr w:type="spellEnd"/>
      <w:r>
        <w:t xml:space="preserve">/ </w:t>
      </w:r>
      <w:proofErr w:type="spellStart"/>
      <w:r>
        <w:t>vnd</w:t>
      </w:r>
      <w:proofErr w:type="spellEnd"/>
      <w:r>
        <w:t xml:space="preserve"> predigt also/ fil der heilig geist </w:t>
      </w:r>
      <w:proofErr w:type="spellStart"/>
      <w:r>
        <w:t>vber</w:t>
      </w:r>
      <w:proofErr w:type="spellEnd"/>
      <w:r>
        <w:t xml:space="preserve"> die alle die seine predig höreten/ daher auch dienet der </w:t>
      </w:r>
      <w:proofErr w:type="spellStart"/>
      <w:r>
        <w:t>spruch</w:t>
      </w:r>
      <w:proofErr w:type="spellEnd"/>
      <w:r>
        <w:t xml:space="preserve"> Johan. am .13. Capitel </w:t>
      </w:r>
      <w:proofErr w:type="spellStart"/>
      <w:r>
        <w:t>jetzundt</w:t>
      </w:r>
      <w:proofErr w:type="spellEnd"/>
      <w:r>
        <w:t xml:space="preserve"> </w:t>
      </w:r>
      <w:proofErr w:type="spellStart"/>
      <w:r>
        <w:t>seyt</w:t>
      </w:r>
      <w:proofErr w:type="spellEnd"/>
      <w:r>
        <w:t xml:space="preserve"> </w:t>
      </w:r>
      <w:proofErr w:type="spellStart"/>
      <w:r>
        <w:t>jr</w:t>
      </w:r>
      <w:proofErr w:type="spellEnd"/>
      <w:r>
        <w:t xml:space="preserve"> rein vnnd sauber von wegen der rede die </w:t>
      </w:r>
      <w:proofErr w:type="spellStart"/>
      <w:r>
        <w:t>jr</w:t>
      </w:r>
      <w:proofErr w:type="spellEnd"/>
      <w:r>
        <w:t xml:space="preserve"> gehöret habt/ </w:t>
      </w:r>
      <w:proofErr w:type="spellStart"/>
      <w:r>
        <w:t>vnnd</w:t>
      </w:r>
      <w:proofErr w:type="spellEnd"/>
      <w:r>
        <w:t xml:space="preserve"> in der ersten Epistel des </w:t>
      </w:r>
      <w:proofErr w:type="spellStart"/>
      <w:r>
        <w:t>heyligen</w:t>
      </w:r>
      <w:proofErr w:type="spellEnd"/>
      <w:r>
        <w:t xml:space="preserve"> Petri am 1. Capitel. Gottes </w:t>
      </w:r>
      <w:proofErr w:type="spellStart"/>
      <w:r>
        <w:t>wort</w:t>
      </w:r>
      <w:proofErr w:type="spellEnd"/>
      <w:r>
        <w:t xml:space="preserve"> </w:t>
      </w:r>
      <w:proofErr w:type="spellStart"/>
      <w:r>
        <w:t>bleybet</w:t>
      </w:r>
      <w:proofErr w:type="spellEnd"/>
      <w:r>
        <w:t xml:space="preserve"> ewig/ das ist aber das </w:t>
      </w:r>
      <w:proofErr w:type="spellStart"/>
      <w:r>
        <w:t>wort</w:t>
      </w:r>
      <w:proofErr w:type="spellEnd"/>
      <w:r>
        <w:t xml:space="preserve"> das durch das </w:t>
      </w:r>
      <w:proofErr w:type="spellStart"/>
      <w:r>
        <w:t>Euangeliion</w:t>
      </w:r>
      <w:proofErr w:type="spellEnd"/>
      <w:r>
        <w:t xml:space="preserve"> zu </w:t>
      </w:r>
      <w:proofErr w:type="spellStart"/>
      <w:r>
        <w:t>vns</w:t>
      </w:r>
      <w:proofErr w:type="spellEnd"/>
      <w:r>
        <w:t xml:space="preserve"> bracht ist. </w:t>
      </w:r>
    </w:p>
    <w:p w14:paraId="76AE178E" w14:textId="77777777" w:rsidR="009C2A21" w:rsidRDefault="009C2A21" w:rsidP="009C2A21">
      <w:pPr>
        <w:pStyle w:val="StandardWeb"/>
      </w:pPr>
      <w:r>
        <w:t xml:space="preserve">In welchen </w:t>
      </w:r>
      <w:proofErr w:type="spellStart"/>
      <w:r>
        <w:t>spruchen</w:t>
      </w:r>
      <w:proofErr w:type="spellEnd"/>
      <w:r>
        <w:t xml:space="preserve"> augenscheinlich gezeuget </w:t>
      </w:r>
      <w:proofErr w:type="spellStart"/>
      <w:r>
        <w:t>wirt</w:t>
      </w:r>
      <w:proofErr w:type="spellEnd"/>
      <w:r>
        <w:t xml:space="preserve">/ das Gottes </w:t>
      </w:r>
      <w:proofErr w:type="spellStart"/>
      <w:r>
        <w:t>wort</w:t>
      </w:r>
      <w:proofErr w:type="spellEnd"/>
      <w:r>
        <w:t xml:space="preserve"> </w:t>
      </w:r>
      <w:proofErr w:type="spellStart"/>
      <w:r>
        <w:t>nit</w:t>
      </w:r>
      <w:proofErr w:type="spellEnd"/>
      <w:r>
        <w:t xml:space="preserve"> leer oder </w:t>
      </w:r>
      <w:proofErr w:type="spellStart"/>
      <w:r>
        <w:t>ane</w:t>
      </w:r>
      <w:proofErr w:type="spellEnd"/>
      <w:r>
        <w:t xml:space="preserve"> </w:t>
      </w:r>
      <w:proofErr w:type="spellStart"/>
      <w:r>
        <w:t>frucht</w:t>
      </w:r>
      <w:proofErr w:type="spellEnd"/>
      <w:r>
        <w:t xml:space="preserve"> </w:t>
      </w:r>
      <w:proofErr w:type="spellStart"/>
      <w:r>
        <w:t>auß</w:t>
      </w:r>
      <w:proofErr w:type="spellEnd"/>
      <w:r>
        <w:t xml:space="preserve"> gehe/ </w:t>
      </w:r>
      <w:proofErr w:type="spellStart"/>
      <w:r>
        <w:t>welchs</w:t>
      </w:r>
      <w:proofErr w:type="spellEnd"/>
      <w:r>
        <w:t xml:space="preserve"> derhalben alle fromme Christen steht </w:t>
      </w:r>
      <w:proofErr w:type="spellStart"/>
      <w:r>
        <w:t>vnnd</w:t>
      </w:r>
      <w:proofErr w:type="spellEnd"/>
      <w:r>
        <w:t xml:space="preserve"> </w:t>
      </w:r>
      <w:proofErr w:type="spellStart"/>
      <w:r>
        <w:t>fleysig</w:t>
      </w:r>
      <w:proofErr w:type="spellEnd"/>
      <w:r>
        <w:t xml:space="preserve"> hören sollen/ dadurch sie in die </w:t>
      </w:r>
      <w:proofErr w:type="spellStart"/>
      <w:r>
        <w:t>erkentnuß</w:t>
      </w:r>
      <w:proofErr w:type="spellEnd"/>
      <w:r>
        <w:t xml:space="preserve"> </w:t>
      </w:r>
      <w:proofErr w:type="spellStart"/>
      <w:r>
        <w:t>Gotes</w:t>
      </w:r>
      <w:proofErr w:type="spellEnd"/>
      <w:r>
        <w:t xml:space="preserve"> des </w:t>
      </w:r>
      <w:proofErr w:type="spellStart"/>
      <w:r>
        <w:t>almechtigen</w:t>
      </w:r>
      <w:proofErr w:type="spellEnd"/>
      <w:r>
        <w:t xml:space="preserve"> </w:t>
      </w:r>
      <w:proofErr w:type="spellStart"/>
      <w:r>
        <w:t>vnnd</w:t>
      </w:r>
      <w:proofErr w:type="spellEnd"/>
      <w:r>
        <w:t xml:space="preserve"> </w:t>
      </w:r>
      <w:proofErr w:type="spellStart"/>
      <w:r>
        <w:t>jrer</w:t>
      </w:r>
      <w:proofErr w:type="spellEnd"/>
      <w:r>
        <w:t xml:space="preserve"> selbst reichlich kommen/ </w:t>
      </w:r>
      <w:proofErr w:type="spellStart"/>
      <w:r>
        <w:t>vnd</w:t>
      </w:r>
      <w:proofErr w:type="spellEnd"/>
      <w:r>
        <w:t xml:space="preserve"> </w:t>
      </w:r>
      <w:proofErr w:type="spellStart"/>
      <w:r>
        <w:t>entlich</w:t>
      </w:r>
      <w:proofErr w:type="spellEnd"/>
      <w:r>
        <w:t xml:space="preserve"> zu dem weg/ der </w:t>
      </w:r>
      <w:proofErr w:type="spellStart"/>
      <w:r>
        <w:t>glori</w:t>
      </w:r>
      <w:proofErr w:type="spellEnd"/>
      <w:r>
        <w:t xml:space="preserve"> </w:t>
      </w:r>
      <w:proofErr w:type="spellStart"/>
      <w:r>
        <w:t>vnd</w:t>
      </w:r>
      <w:proofErr w:type="spellEnd"/>
      <w:r>
        <w:t xml:space="preserve"> </w:t>
      </w:r>
      <w:proofErr w:type="spellStart"/>
      <w:r>
        <w:t>herrligkeit</w:t>
      </w:r>
      <w:proofErr w:type="spellEnd"/>
      <w:r>
        <w:t xml:space="preserve">/ die </w:t>
      </w:r>
      <w:proofErr w:type="spellStart"/>
      <w:r>
        <w:t>vns</w:t>
      </w:r>
      <w:proofErr w:type="spellEnd"/>
      <w:r>
        <w:t xml:space="preserve"> Christus </w:t>
      </w:r>
      <w:proofErr w:type="spellStart"/>
      <w:r>
        <w:t>vnser</w:t>
      </w:r>
      <w:proofErr w:type="spellEnd"/>
      <w:r>
        <w:t xml:space="preserve"> lieber Herr durch sein leiden und sterben/ </w:t>
      </w:r>
      <w:proofErr w:type="spellStart"/>
      <w:r>
        <w:t>theur</w:t>
      </w:r>
      <w:proofErr w:type="spellEnd"/>
      <w:r>
        <w:t xml:space="preserve"> </w:t>
      </w:r>
      <w:proofErr w:type="spellStart"/>
      <w:r>
        <w:t>erkaufft</w:t>
      </w:r>
      <w:proofErr w:type="spellEnd"/>
      <w:r>
        <w:t xml:space="preserve"> </w:t>
      </w:r>
      <w:proofErr w:type="spellStart"/>
      <w:r>
        <w:t>vnd</w:t>
      </w:r>
      <w:proofErr w:type="spellEnd"/>
      <w:r>
        <w:t xml:space="preserve"> erworben hat/ gebracht werden </w:t>
      </w:r>
    </w:p>
    <w:p w14:paraId="0FCA8A97" w14:textId="77777777" w:rsidR="009C2A21" w:rsidRDefault="009C2A21" w:rsidP="009C2A21">
      <w:pPr>
        <w:pStyle w:val="berschrift3"/>
      </w:pPr>
      <w:r>
        <w:t xml:space="preserve">Von den fruchten des </w:t>
      </w:r>
      <w:proofErr w:type="spellStart"/>
      <w:r>
        <w:t>glaubens</w:t>
      </w:r>
      <w:proofErr w:type="spellEnd"/>
      <w:r>
        <w:t>.</w:t>
      </w:r>
    </w:p>
    <w:p w14:paraId="68337AD3" w14:textId="77777777" w:rsidR="009C2A21" w:rsidRDefault="009C2A21" w:rsidP="009C2A21">
      <w:pPr>
        <w:pStyle w:val="StandardWeb"/>
      </w:pPr>
      <w:r>
        <w:t xml:space="preserve">Gleicher weiß ist auch die </w:t>
      </w:r>
      <w:proofErr w:type="spellStart"/>
      <w:r>
        <w:t>gantz</w:t>
      </w:r>
      <w:proofErr w:type="spellEnd"/>
      <w:r>
        <w:t xml:space="preserve"> </w:t>
      </w:r>
      <w:proofErr w:type="spellStart"/>
      <w:r>
        <w:t>schrifft</w:t>
      </w:r>
      <w:proofErr w:type="spellEnd"/>
      <w:r>
        <w:t xml:space="preserve"> </w:t>
      </w:r>
      <w:proofErr w:type="spellStart"/>
      <w:r>
        <w:t>vol</w:t>
      </w:r>
      <w:proofErr w:type="spellEnd"/>
      <w:r>
        <w:t xml:space="preserve"> des </w:t>
      </w:r>
      <w:proofErr w:type="spellStart"/>
      <w:r>
        <w:t>glaubens</w:t>
      </w:r>
      <w:proofErr w:type="spellEnd"/>
      <w:r>
        <w:t xml:space="preserve"> </w:t>
      </w:r>
      <w:proofErr w:type="spellStart"/>
      <w:r>
        <w:t>früchten</w:t>
      </w:r>
      <w:proofErr w:type="spellEnd"/>
      <w:r>
        <w:t xml:space="preserve">/ lauter </w:t>
      </w:r>
      <w:proofErr w:type="spellStart"/>
      <w:r>
        <w:t>vnd</w:t>
      </w:r>
      <w:proofErr w:type="spellEnd"/>
      <w:r>
        <w:t xml:space="preserve"> klar wie in den </w:t>
      </w:r>
      <w:proofErr w:type="spellStart"/>
      <w:r>
        <w:t>geschichten</w:t>
      </w:r>
      <w:proofErr w:type="spellEnd"/>
      <w:r>
        <w:t xml:space="preserve"> der Apostel am 10. </w:t>
      </w:r>
      <w:proofErr w:type="spellStart"/>
      <w:r>
        <w:t>fürgebracht</w:t>
      </w:r>
      <w:proofErr w:type="spellEnd"/>
      <w:r>
        <w:t xml:space="preserve"> </w:t>
      </w:r>
      <w:proofErr w:type="spellStart"/>
      <w:r>
        <w:t>wirt</w:t>
      </w:r>
      <w:proofErr w:type="spellEnd"/>
      <w:r>
        <w:t xml:space="preserve">/ da Petrus saget wie die </w:t>
      </w:r>
      <w:proofErr w:type="spellStart"/>
      <w:r>
        <w:t>vergebung</w:t>
      </w:r>
      <w:proofErr w:type="spellEnd"/>
      <w:r>
        <w:t xml:space="preserve"> der </w:t>
      </w:r>
      <w:proofErr w:type="spellStart"/>
      <w:r>
        <w:t>sünden</w:t>
      </w:r>
      <w:proofErr w:type="spellEnd"/>
      <w:r>
        <w:t xml:space="preserve"> </w:t>
      </w:r>
      <w:proofErr w:type="spellStart"/>
      <w:r>
        <w:t>darauß´volgen</w:t>
      </w:r>
      <w:proofErr w:type="spellEnd"/>
      <w:r>
        <w:t xml:space="preserve">/ </w:t>
      </w:r>
      <w:proofErr w:type="spellStart"/>
      <w:r>
        <w:t>vnd</w:t>
      </w:r>
      <w:proofErr w:type="spellEnd"/>
      <w:r>
        <w:t xml:space="preserve"> </w:t>
      </w:r>
      <w:proofErr w:type="spellStart"/>
      <w:r>
        <w:t>seind</w:t>
      </w:r>
      <w:proofErr w:type="spellEnd"/>
      <w:r>
        <w:t xml:space="preserve"> </w:t>
      </w:r>
      <w:proofErr w:type="spellStart"/>
      <w:r>
        <w:t>dz</w:t>
      </w:r>
      <w:proofErr w:type="spellEnd"/>
      <w:r>
        <w:t xml:space="preserve"> </w:t>
      </w:r>
      <w:proofErr w:type="spellStart"/>
      <w:r>
        <w:t>vnder</w:t>
      </w:r>
      <w:proofErr w:type="spellEnd"/>
      <w:r>
        <w:t xml:space="preserve"> andern seine </w:t>
      </w:r>
      <w:proofErr w:type="spellStart"/>
      <w:r>
        <w:t>wort</w:t>
      </w:r>
      <w:proofErr w:type="spellEnd"/>
      <w:r>
        <w:t xml:space="preserve">: </w:t>
      </w:r>
      <w:proofErr w:type="spellStart"/>
      <w:r>
        <w:t>Disem</w:t>
      </w:r>
      <w:proofErr w:type="spellEnd"/>
      <w:r>
        <w:t xml:space="preserve"> Christo geben alle Propheten </w:t>
      </w:r>
      <w:proofErr w:type="spellStart"/>
      <w:r>
        <w:t>Zeugknuß</w:t>
      </w:r>
      <w:proofErr w:type="spellEnd"/>
      <w:r>
        <w:t xml:space="preserve">/ das </w:t>
      </w:r>
      <w:proofErr w:type="spellStart"/>
      <w:r>
        <w:t>vergebung</w:t>
      </w:r>
      <w:proofErr w:type="spellEnd"/>
      <w:r>
        <w:t xml:space="preserve"> der </w:t>
      </w:r>
      <w:proofErr w:type="spellStart"/>
      <w:r>
        <w:t>sünden</w:t>
      </w:r>
      <w:proofErr w:type="spellEnd"/>
      <w:r>
        <w:t xml:space="preserve"> empfahen alle die/ welche in seinen </w:t>
      </w:r>
      <w:proofErr w:type="spellStart"/>
      <w:r>
        <w:t>namen</w:t>
      </w:r>
      <w:proofErr w:type="spellEnd"/>
      <w:r>
        <w:t xml:space="preserve"> glauben/ </w:t>
      </w:r>
      <w:proofErr w:type="spellStart"/>
      <w:r>
        <w:t>vnd</w:t>
      </w:r>
      <w:proofErr w:type="spellEnd"/>
      <w:r>
        <w:t xml:space="preserve"> das hernach der </w:t>
      </w:r>
      <w:proofErr w:type="spellStart"/>
      <w:r>
        <w:t>heylig</w:t>
      </w:r>
      <w:proofErr w:type="spellEnd"/>
      <w:r>
        <w:t xml:space="preserve"> Paulus noch zum </w:t>
      </w:r>
      <w:proofErr w:type="spellStart"/>
      <w:r>
        <w:t>vberflus</w:t>
      </w:r>
      <w:proofErr w:type="spellEnd"/>
      <w:r>
        <w:t xml:space="preserve"> </w:t>
      </w:r>
      <w:proofErr w:type="spellStart"/>
      <w:r>
        <w:t>erleutert</w:t>
      </w:r>
      <w:proofErr w:type="spellEnd"/>
      <w:r>
        <w:t xml:space="preserve"> </w:t>
      </w:r>
      <w:proofErr w:type="spellStart"/>
      <w:r>
        <w:t>zun</w:t>
      </w:r>
      <w:proofErr w:type="spellEnd"/>
      <w:r>
        <w:t xml:space="preserve"> Rom. am .4. vnnd .5. Capitel/ mit einem lieblichen </w:t>
      </w:r>
      <w:proofErr w:type="spellStart"/>
      <w:r>
        <w:t>spruch</w:t>
      </w:r>
      <w:proofErr w:type="spellEnd"/>
      <w:r>
        <w:t xml:space="preserve"> den ich das </w:t>
      </w:r>
      <w:proofErr w:type="spellStart"/>
      <w:r>
        <w:t>jnen</w:t>
      </w:r>
      <w:proofErr w:type="spellEnd"/>
      <w:r>
        <w:t xml:space="preserve"> fromme </w:t>
      </w:r>
      <w:proofErr w:type="spellStart"/>
      <w:r>
        <w:t>Cristen</w:t>
      </w:r>
      <w:proofErr w:type="spellEnd"/>
      <w:r>
        <w:t xml:space="preserve">/ zu nutz machten von </w:t>
      </w:r>
      <w:proofErr w:type="spellStart"/>
      <w:r>
        <w:t>hertzen</w:t>
      </w:r>
      <w:proofErr w:type="spellEnd"/>
      <w:r>
        <w:t xml:space="preserve"> </w:t>
      </w:r>
      <w:proofErr w:type="spellStart"/>
      <w:r>
        <w:t>wunsch</w:t>
      </w:r>
      <w:proofErr w:type="spellEnd"/>
      <w:r>
        <w:t xml:space="preserve"> </w:t>
      </w:r>
      <w:proofErr w:type="spellStart"/>
      <w:r>
        <w:t>vnnd</w:t>
      </w:r>
      <w:proofErr w:type="spellEnd"/>
      <w:r>
        <w:t xml:space="preserve"> </w:t>
      </w:r>
      <w:proofErr w:type="spellStart"/>
      <w:r>
        <w:t>beger</w:t>
      </w:r>
      <w:proofErr w:type="spellEnd"/>
      <w:r>
        <w:t xml:space="preserve">/ </w:t>
      </w:r>
      <w:proofErr w:type="spellStart"/>
      <w:r>
        <w:t>vnd</w:t>
      </w:r>
      <w:proofErr w:type="spellEnd"/>
      <w:r>
        <w:t xml:space="preserve"> ist eben der. Die </w:t>
      </w:r>
      <w:proofErr w:type="spellStart"/>
      <w:r>
        <w:t>gerechtigkeit</w:t>
      </w:r>
      <w:proofErr w:type="spellEnd"/>
      <w:r>
        <w:t xml:space="preserve"> </w:t>
      </w:r>
      <w:proofErr w:type="spellStart"/>
      <w:r>
        <w:t>Gotes</w:t>
      </w:r>
      <w:proofErr w:type="spellEnd"/>
      <w:r>
        <w:t xml:space="preserve"> ist in dem glauben an Jesum Christum/ in </w:t>
      </w:r>
      <w:proofErr w:type="spellStart"/>
      <w:r>
        <w:t>alloen</w:t>
      </w:r>
      <w:proofErr w:type="spellEnd"/>
      <w:r>
        <w:t xml:space="preserve"> </w:t>
      </w:r>
      <w:proofErr w:type="spellStart"/>
      <w:r>
        <w:t>vnnd</w:t>
      </w:r>
      <w:proofErr w:type="spellEnd"/>
      <w:r>
        <w:t xml:space="preserve"> </w:t>
      </w:r>
      <w:proofErr w:type="spellStart"/>
      <w:r>
        <w:t>vber</w:t>
      </w:r>
      <w:proofErr w:type="spellEnd"/>
      <w:r>
        <w:t xml:space="preserve"> alle/ die da glauben/ vnnd also an mehr orten </w:t>
      </w:r>
      <w:proofErr w:type="spellStart"/>
      <w:r>
        <w:t>Philp</w:t>
      </w:r>
      <w:proofErr w:type="spellEnd"/>
      <w:r>
        <w:t xml:space="preserve"> .3. Johan. 3. </w:t>
      </w:r>
      <w:proofErr w:type="spellStart"/>
      <w:r>
        <w:t>Acto</w:t>
      </w:r>
      <w:proofErr w:type="spellEnd"/>
      <w:r>
        <w:t xml:space="preserve">. 15. Der glaub reiniget die </w:t>
      </w:r>
      <w:proofErr w:type="spellStart"/>
      <w:r>
        <w:t>hertzen</w:t>
      </w:r>
      <w:proofErr w:type="spellEnd"/>
      <w:r>
        <w:t xml:space="preserve"> der </w:t>
      </w:r>
      <w:proofErr w:type="spellStart"/>
      <w:r>
        <w:t>menschen</w:t>
      </w:r>
      <w:proofErr w:type="spellEnd"/>
      <w:r>
        <w:t xml:space="preserve">/ </w:t>
      </w:r>
      <w:proofErr w:type="spellStart"/>
      <w:r>
        <w:t>vnd</w:t>
      </w:r>
      <w:proofErr w:type="spellEnd"/>
      <w:r>
        <w:t xml:space="preserve"> die war </w:t>
      </w:r>
      <w:proofErr w:type="spellStart"/>
      <w:r>
        <w:t>zeichen</w:t>
      </w:r>
      <w:proofErr w:type="spellEnd"/>
      <w:r>
        <w:t xml:space="preserve"> </w:t>
      </w:r>
      <w:proofErr w:type="spellStart"/>
      <w:r>
        <w:t>vnnd</w:t>
      </w:r>
      <w:proofErr w:type="spellEnd"/>
      <w:r>
        <w:t xml:space="preserve"> mal des rechten festen </w:t>
      </w:r>
      <w:proofErr w:type="spellStart"/>
      <w:r>
        <w:t>glaubens</w:t>
      </w:r>
      <w:proofErr w:type="spellEnd"/>
      <w:r>
        <w:t xml:space="preserve">/ </w:t>
      </w:r>
      <w:proofErr w:type="spellStart"/>
      <w:r>
        <w:t>seind</w:t>
      </w:r>
      <w:proofErr w:type="spellEnd"/>
      <w:r>
        <w:t xml:space="preserve"> die </w:t>
      </w:r>
      <w:proofErr w:type="spellStart"/>
      <w:r>
        <w:t>werck</w:t>
      </w:r>
      <w:proofErr w:type="spellEnd"/>
      <w:r>
        <w:t xml:space="preserve"> der Christlichen lieb/ Galat. 5. Das ist der </w:t>
      </w:r>
      <w:proofErr w:type="spellStart"/>
      <w:r>
        <w:t>ware</w:t>
      </w:r>
      <w:proofErr w:type="spellEnd"/>
      <w:r>
        <w:t xml:space="preserve"> glaub der durch die liebe </w:t>
      </w:r>
      <w:proofErr w:type="spellStart"/>
      <w:r>
        <w:t>wircket</w:t>
      </w:r>
      <w:proofErr w:type="spellEnd"/>
      <w:r>
        <w:t xml:space="preserve">/ </w:t>
      </w:r>
      <w:proofErr w:type="spellStart"/>
      <w:r>
        <w:t>vnnd</w:t>
      </w:r>
      <w:proofErr w:type="spellEnd"/>
      <w:r>
        <w:t xml:space="preserve"> sich </w:t>
      </w:r>
      <w:proofErr w:type="spellStart"/>
      <w:r>
        <w:t>vbet</w:t>
      </w:r>
      <w:proofErr w:type="spellEnd"/>
      <w:r>
        <w:t xml:space="preserve"> wie den das nicht aussen bleibet. </w:t>
      </w:r>
    </w:p>
    <w:p w14:paraId="19FBE4CB" w14:textId="77777777" w:rsidR="009C2A21" w:rsidRDefault="009C2A21" w:rsidP="009C2A21">
      <w:pPr>
        <w:pStyle w:val="StandardWeb"/>
      </w:pPr>
      <w:r>
        <w:t xml:space="preserve">Gleich wie ein fruchtbarer schöner baum/ der so die </w:t>
      </w:r>
      <w:proofErr w:type="spellStart"/>
      <w:r>
        <w:t>summer</w:t>
      </w:r>
      <w:proofErr w:type="spellEnd"/>
      <w:r>
        <w:t xml:space="preserve"> zeit sich her nahet </w:t>
      </w:r>
      <w:proofErr w:type="spellStart"/>
      <w:r>
        <w:t>vnd</w:t>
      </w:r>
      <w:proofErr w:type="spellEnd"/>
      <w:r>
        <w:t xml:space="preserve"> </w:t>
      </w:r>
      <w:proofErr w:type="spellStart"/>
      <w:r>
        <w:t>herbey</w:t>
      </w:r>
      <w:proofErr w:type="spellEnd"/>
      <w:r>
        <w:t xml:space="preserve"> </w:t>
      </w:r>
      <w:proofErr w:type="spellStart"/>
      <w:r>
        <w:t>schleychet</w:t>
      </w:r>
      <w:proofErr w:type="spellEnd"/>
      <w:r>
        <w:t xml:space="preserve">/ nicht </w:t>
      </w:r>
      <w:proofErr w:type="spellStart"/>
      <w:r>
        <w:t>vnangezeygt</w:t>
      </w:r>
      <w:proofErr w:type="spellEnd"/>
      <w:r>
        <w:t xml:space="preserve"> </w:t>
      </w:r>
      <w:proofErr w:type="spellStart"/>
      <w:r>
        <w:t>vnd</w:t>
      </w:r>
      <w:proofErr w:type="spellEnd"/>
      <w:r>
        <w:t xml:space="preserve"> </w:t>
      </w:r>
      <w:proofErr w:type="spellStart"/>
      <w:r>
        <w:t>one</w:t>
      </w:r>
      <w:proofErr w:type="spellEnd"/>
      <w:r>
        <w:t xml:space="preserve"> </w:t>
      </w:r>
      <w:proofErr w:type="spellStart"/>
      <w:r>
        <w:t>frücht</w:t>
      </w:r>
      <w:proofErr w:type="spellEnd"/>
      <w:r>
        <w:t xml:space="preserve"> bleibt. Also ein rechtschaffner </w:t>
      </w:r>
      <w:proofErr w:type="spellStart"/>
      <w:r>
        <w:t>glaubiger</w:t>
      </w:r>
      <w:proofErr w:type="spellEnd"/>
      <w:r>
        <w:t xml:space="preserve"> </w:t>
      </w:r>
      <w:proofErr w:type="spellStart"/>
      <w:r>
        <w:t>vnnd</w:t>
      </w:r>
      <w:proofErr w:type="spellEnd"/>
      <w:r>
        <w:t xml:space="preserve"> Christlicher </w:t>
      </w:r>
      <w:proofErr w:type="spellStart"/>
      <w:r>
        <w:t>mensch</w:t>
      </w:r>
      <w:proofErr w:type="spellEnd"/>
      <w:r>
        <w:t xml:space="preserve"> nicht on gute </w:t>
      </w:r>
      <w:proofErr w:type="spellStart"/>
      <w:r>
        <w:t>meinung</w:t>
      </w:r>
      <w:proofErr w:type="spellEnd"/>
      <w:r>
        <w:t xml:space="preserve"> </w:t>
      </w:r>
      <w:proofErr w:type="spellStart"/>
      <w:r>
        <w:t>vnd</w:t>
      </w:r>
      <w:proofErr w:type="spellEnd"/>
      <w:r>
        <w:t xml:space="preserve"> </w:t>
      </w:r>
      <w:proofErr w:type="spellStart"/>
      <w:r>
        <w:t>werck</w:t>
      </w:r>
      <w:proofErr w:type="spellEnd"/>
      <w:r>
        <w:t xml:space="preserve"> befunden </w:t>
      </w:r>
      <w:proofErr w:type="spellStart"/>
      <w:r>
        <w:t>wirt</w:t>
      </w:r>
      <w:proofErr w:type="spellEnd"/>
      <w:r>
        <w:t xml:space="preserve">/ wie </w:t>
      </w:r>
      <w:proofErr w:type="spellStart"/>
      <w:r>
        <w:t>wol</w:t>
      </w:r>
      <w:proofErr w:type="spellEnd"/>
      <w:r>
        <w:t xml:space="preserve"> </w:t>
      </w:r>
      <w:proofErr w:type="spellStart"/>
      <w:r>
        <w:t>offt</w:t>
      </w:r>
      <w:proofErr w:type="spellEnd"/>
      <w:r>
        <w:t xml:space="preserve"> das vermögen </w:t>
      </w:r>
      <w:proofErr w:type="spellStart"/>
      <w:r>
        <w:t>nit</w:t>
      </w:r>
      <w:proofErr w:type="spellEnd"/>
      <w:r>
        <w:t xml:space="preserve"> </w:t>
      </w:r>
      <w:proofErr w:type="spellStart"/>
      <w:r>
        <w:t>fürhanden</w:t>
      </w:r>
      <w:proofErr w:type="spellEnd"/>
      <w:r>
        <w:t xml:space="preserve"> ist der thaten/ so ist doch das wöllen </w:t>
      </w:r>
      <w:proofErr w:type="spellStart"/>
      <w:r>
        <w:t>vnd</w:t>
      </w:r>
      <w:proofErr w:type="spellEnd"/>
      <w:r>
        <w:t xml:space="preserve"> mitleiden verfasset im </w:t>
      </w:r>
      <w:proofErr w:type="spellStart"/>
      <w:r>
        <w:t>hertzen</w:t>
      </w:r>
      <w:proofErr w:type="spellEnd"/>
      <w:r>
        <w:t xml:space="preserve">/ </w:t>
      </w:r>
      <w:proofErr w:type="spellStart"/>
      <w:r>
        <w:t>weliches</w:t>
      </w:r>
      <w:proofErr w:type="spellEnd"/>
      <w:r>
        <w:t xml:space="preserve"> er mit der that nicht erzeigen </w:t>
      </w:r>
      <w:proofErr w:type="spellStart"/>
      <w:r>
        <w:t>kan</w:t>
      </w:r>
      <w:proofErr w:type="spellEnd"/>
      <w:r>
        <w:t xml:space="preserve">/ </w:t>
      </w:r>
      <w:proofErr w:type="spellStart"/>
      <w:r>
        <w:t>solichs</w:t>
      </w:r>
      <w:proofErr w:type="spellEnd"/>
      <w:r>
        <w:t xml:space="preserve"> </w:t>
      </w:r>
      <w:proofErr w:type="spellStart"/>
      <w:r>
        <w:t>gefelt</w:t>
      </w:r>
      <w:proofErr w:type="spellEnd"/>
      <w:r>
        <w:t xml:space="preserve"> Gott so </w:t>
      </w:r>
      <w:proofErr w:type="spellStart"/>
      <w:r>
        <w:t>wol</w:t>
      </w:r>
      <w:proofErr w:type="spellEnd"/>
      <w:r>
        <w:t xml:space="preserve">/ als </w:t>
      </w:r>
      <w:proofErr w:type="spellStart"/>
      <w:r>
        <w:t>weren</w:t>
      </w:r>
      <w:proofErr w:type="spellEnd"/>
      <w:r>
        <w:t xml:space="preserve"> </w:t>
      </w:r>
      <w:proofErr w:type="spellStart"/>
      <w:r>
        <w:t>vil</w:t>
      </w:r>
      <w:proofErr w:type="spellEnd"/>
      <w:r>
        <w:t xml:space="preserve"> </w:t>
      </w:r>
      <w:proofErr w:type="spellStart"/>
      <w:r>
        <w:t>hauffen</w:t>
      </w:r>
      <w:proofErr w:type="spellEnd"/>
      <w:r>
        <w:t xml:space="preserve"> </w:t>
      </w:r>
      <w:proofErr w:type="spellStart"/>
      <w:r>
        <w:t>werck</w:t>
      </w:r>
      <w:proofErr w:type="spellEnd"/>
      <w:r>
        <w:t xml:space="preserve"> </w:t>
      </w:r>
      <w:proofErr w:type="spellStart"/>
      <w:r>
        <w:t>furhanden</w:t>
      </w:r>
      <w:proofErr w:type="spellEnd"/>
      <w:r>
        <w:t xml:space="preserve">. Nun ich will es hie beruhen lassen/ vnnd die stuck oder </w:t>
      </w:r>
      <w:proofErr w:type="spellStart"/>
      <w:r>
        <w:t>theil</w:t>
      </w:r>
      <w:proofErr w:type="spellEnd"/>
      <w:r>
        <w:t xml:space="preserve"> des Christlichen </w:t>
      </w:r>
      <w:proofErr w:type="spellStart"/>
      <w:r>
        <w:t>glaubens</w:t>
      </w:r>
      <w:proofErr w:type="spellEnd"/>
      <w:r>
        <w:t xml:space="preserve"> </w:t>
      </w:r>
      <w:proofErr w:type="spellStart"/>
      <w:r>
        <w:t>erzelen</w:t>
      </w:r>
      <w:proofErr w:type="spellEnd"/>
      <w:r>
        <w:t xml:space="preserve">/ darzu mir </w:t>
      </w:r>
      <w:proofErr w:type="spellStart"/>
      <w:r>
        <w:t>Got</w:t>
      </w:r>
      <w:proofErr w:type="spellEnd"/>
      <w:r>
        <w:t xml:space="preserve"> durch </w:t>
      </w:r>
      <w:proofErr w:type="spellStart"/>
      <w:r>
        <w:t>eingebung</w:t>
      </w:r>
      <w:proofErr w:type="spellEnd"/>
      <w:r>
        <w:t xml:space="preserve"> der </w:t>
      </w:r>
      <w:proofErr w:type="spellStart"/>
      <w:r>
        <w:t>gnades</w:t>
      </w:r>
      <w:proofErr w:type="spellEnd"/>
      <w:r>
        <w:t xml:space="preserve"> seines </w:t>
      </w:r>
      <w:proofErr w:type="spellStart"/>
      <w:r>
        <w:t>heyligen</w:t>
      </w:r>
      <w:proofErr w:type="spellEnd"/>
      <w:r>
        <w:t xml:space="preserve"> </w:t>
      </w:r>
      <w:proofErr w:type="spellStart"/>
      <w:r>
        <w:t>geists</w:t>
      </w:r>
      <w:proofErr w:type="spellEnd"/>
      <w:r>
        <w:t xml:space="preserve"> </w:t>
      </w:r>
      <w:proofErr w:type="spellStart"/>
      <w:r>
        <w:t>helffen</w:t>
      </w:r>
      <w:proofErr w:type="spellEnd"/>
      <w:r>
        <w:t xml:space="preserve"> </w:t>
      </w:r>
      <w:proofErr w:type="spellStart"/>
      <w:r>
        <w:t>vnd</w:t>
      </w:r>
      <w:proofErr w:type="spellEnd"/>
      <w:r>
        <w:t xml:space="preserve"> fordern wölle. </w:t>
      </w:r>
    </w:p>
    <w:p w14:paraId="6F85080D" w14:textId="77777777" w:rsidR="009C2A21" w:rsidRDefault="009C2A21" w:rsidP="009C2A21">
      <w:pPr>
        <w:pStyle w:val="berschrift3"/>
      </w:pPr>
      <w:r>
        <w:t xml:space="preserve">Von den dreien </w:t>
      </w:r>
      <w:proofErr w:type="spellStart"/>
      <w:r>
        <w:t>Articklen</w:t>
      </w:r>
      <w:proofErr w:type="spellEnd"/>
      <w:r>
        <w:t xml:space="preserve"> des Christlichen </w:t>
      </w:r>
      <w:proofErr w:type="spellStart"/>
      <w:r>
        <w:t>glaubens</w:t>
      </w:r>
      <w:proofErr w:type="spellEnd"/>
      <w:r>
        <w:t>.</w:t>
      </w:r>
    </w:p>
    <w:p w14:paraId="5D92BF6D" w14:textId="77777777" w:rsidR="009C2A21" w:rsidRDefault="009C2A21" w:rsidP="009C2A21">
      <w:pPr>
        <w:pStyle w:val="StandardWeb"/>
      </w:pPr>
      <w:r>
        <w:t xml:space="preserve">Nach dem in dem Göttlichen wesen/ der </w:t>
      </w:r>
      <w:proofErr w:type="spellStart"/>
      <w:r>
        <w:t>heyligen</w:t>
      </w:r>
      <w:proofErr w:type="spellEnd"/>
      <w:r>
        <w:t xml:space="preserve"> </w:t>
      </w:r>
      <w:proofErr w:type="spellStart"/>
      <w:r>
        <w:t>dreyfeltigkeit</w:t>
      </w:r>
      <w:proofErr w:type="spellEnd"/>
      <w:r>
        <w:t xml:space="preserve"> drey </w:t>
      </w:r>
      <w:proofErr w:type="spellStart"/>
      <w:r>
        <w:t>personen</w:t>
      </w:r>
      <w:proofErr w:type="spellEnd"/>
      <w:r>
        <w:t xml:space="preserve">/ geachtet </w:t>
      </w:r>
      <w:proofErr w:type="spellStart"/>
      <w:r>
        <w:t>vnd</w:t>
      </w:r>
      <w:proofErr w:type="spellEnd"/>
      <w:r>
        <w:t xml:space="preserve"> geglaubt werden/ als Gott der </w:t>
      </w:r>
      <w:proofErr w:type="spellStart"/>
      <w:r>
        <w:t>vater</w:t>
      </w:r>
      <w:proofErr w:type="spellEnd"/>
      <w:r>
        <w:t xml:space="preserve">/ der alle ding zum ersten erschaffen hat/ </w:t>
      </w:r>
      <w:proofErr w:type="spellStart"/>
      <w:r>
        <w:t>vnd</w:t>
      </w:r>
      <w:proofErr w:type="spellEnd"/>
      <w:r>
        <w:t xml:space="preserve"> Gott der Son/ welcher die </w:t>
      </w:r>
      <w:proofErr w:type="spellStart"/>
      <w:r>
        <w:t>welt</w:t>
      </w:r>
      <w:proofErr w:type="spellEnd"/>
      <w:r>
        <w:t xml:space="preserve"> mit seinem teuren </w:t>
      </w:r>
      <w:proofErr w:type="spellStart"/>
      <w:r>
        <w:t>blut</w:t>
      </w:r>
      <w:proofErr w:type="spellEnd"/>
      <w:r>
        <w:t xml:space="preserve"> am </w:t>
      </w:r>
      <w:proofErr w:type="spellStart"/>
      <w:r>
        <w:t>stam</w:t>
      </w:r>
      <w:proofErr w:type="spellEnd"/>
      <w:r>
        <w:t xml:space="preserve"> des </w:t>
      </w:r>
      <w:proofErr w:type="spellStart"/>
      <w:r>
        <w:t>heyligen</w:t>
      </w:r>
      <w:proofErr w:type="spellEnd"/>
      <w:r>
        <w:t xml:space="preserve"> </w:t>
      </w:r>
      <w:proofErr w:type="spellStart"/>
      <w:r>
        <w:t>creutzes</w:t>
      </w:r>
      <w:proofErr w:type="spellEnd"/>
      <w:r>
        <w:t xml:space="preserve"> vom ewigen todt erlöset hat/ </w:t>
      </w:r>
      <w:proofErr w:type="spellStart"/>
      <w:r>
        <w:t>vnnd</w:t>
      </w:r>
      <w:proofErr w:type="spellEnd"/>
      <w:r>
        <w:t xml:space="preserve"> darnach der </w:t>
      </w:r>
      <w:proofErr w:type="spellStart"/>
      <w:r>
        <w:t>heylige</w:t>
      </w:r>
      <w:proofErr w:type="spellEnd"/>
      <w:r>
        <w:t xml:space="preserve"> geist welcher erleuchtet die </w:t>
      </w:r>
      <w:proofErr w:type="spellStart"/>
      <w:r>
        <w:t>hertzen</w:t>
      </w:r>
      <w:proofErr w:type="spellEnd"/>
      <w:r>
        <w:t xml:space="preserve"> der </w:t>
      </w:r>
      <w:proofErr w:type="spellStart"/>
      <w:r>
        <w:t>menschen</w:t>
      </w:r>
      <w:proofErr w:type="spellEnd"/>
      <w:r>
        <w:t xml:space="preserve">/ </w:t>
      </w:r>
      <w:proofErr w:type="spellStart"/>
      <w:r>
        <w:t>auß</w:t>
      </w:r>
      <w:proofErr w:type="spellEnd"/>
      <w:r>
        <w:t xml:space="preserve"> </w:t>
      </w:r>
      <w:proofErr w:type="spellStart"/>
      <w:r>
        <w:t>Götlicher</w:t>
      </w:r>
      <w:proofErr w:type="spellEnd"/>
      <w:r>
        <w:t xml:space="preserve"> </w:t>
      </w:r>
      <w:proofErr w:type="spellStart"/>
      <w:r>
        <w:t>gnaden</w:t>
      </w:r>
      <w:proofErr w:type="spellEnd"/>
      <w:r>
        <w:t xml:space="preserve">/ mit dem/ </w:t>
      </w:r>
      <w:proofErr w:type="spellStart"/>
      <w:r>
        <w:t>vnd</w:t>
      </w:r>
      <w:proofErr w:type="spellEnd"/>
      <w:r>
        <w:t xml:space="preserve"> durch </w:t>
      </w:r>
      <w:proofErr w:type="spellStart"/>
      <w:r>
        <w:t>dz</w:t>
      </w:r>
      <w:proofErr w:type="spellEnd"/>
      <w:r>
        <w:t xml:space="preserve"> </w:t>
      </w:r>
      <w:proofErr w:type="spellStart"/>
      <w:r>
        <w:t>wort</w:t>
      </w:r>
      <w:proofErr w:type="spellEnd"/>
      <w:r>
        <w:t xml:space="preserve">/ </w:t>
      </w:r>
      <w:proofErr w:type="spellStart"/>
      <w:r>
        <w:t>vnd</w:t>
      </w:r>
      <w:proofErr w:type="spellEnd"/>
      <w:r>
        <w:t xml:space="preserve"> </w:t>
      </w:r>
      <w:proofErr w:type="spellStart"/>
      <w:r>
        <w:t>zundet</w:t>
      </w:r>
      <w:proofErr w:type="spellEnd"/>
      <w:r>
        <w:t xml:space="preserve"> an mit brünstiger lieb/ die </w:t>
      </w:r>
      <w:proofErr w:type="spellStart"/>
      <w:r>
        <w:t>gemut</w:t>
      </w:r>
      <w:proofErr w:type="spellEnd"/>
      <w:r>
        <w:t xml:space="preserve"> der </w:t>
      </w:r>
      <w:proofErr w:type="spellStart"/>
      <w:r>
        <w:t>menschen</w:t>
      </w:r>
      <w:proofErr w:type="spellEnd"/>
      <w:r>
        <w:t xml:space="preserve">/ das sie die </w:t>
      </w:r>
      <w:proofErr w:type="spellStart"/>
      <w:r>
        <w:t>gnad</w:t>
      </w:r>
      <w:proofErr w:type="spellEnd"/>
      <w:r>
        <w:t xml:space="preserve">/ </w:t>
      </w:r>
      <w:proofErr w:type="spellStart"/>
      <w:r>
        <w:t>vnd</w:t>
      </w:r>
      <w:proofErr w:type="spellEnd"/>
      <w:r>
        <w:t xml:space="preserve"> </w:t>
      </w:r>
      <w:proofErr w:type="spellStart"/>
      <w:r>
        <w:t>barmhertzigkeit</w:t>
      </w:r>
      <w:proofErr w:type="spellEnd"/>
      <w:r>
        <w:t xml:space="preserve"> </w:t>
      </w:r>
      <w:proofErr w:type="spellStart"/>
      <w:r>
        <w:t>Gotes</w:t>
      </w:r>
      <w:proofErr w:type="spellEnd"/>
      <w:r>
        <w:t xml:space="preserve"> recht erkennen </w:t>
      </w:r>
      <w:proofErr w:type="spellStart"/>
      <w:r>
        <w:t>vnd</w:t>
      </w:r>
      <w:proofErr w:type="spellEnd"/>
      <w:r>
        <w:t xml:space="preserve"> </w:t>
      </w:r>
      <w:proofErr w:type="spellStart"/>
      <w:r>
        <w:t>ergreiffen</w:t>
      </w:r>
      <w:proofErr w:type="spellEnd"/>
      <w:r>
        <w:t xml:space="preserve">/ ja auch dabey verharren/ vnnd darnach selig werden/ welches ein hoher </w:t>
      </w:r>
      <w:proofErr w:type="spellStart"/>
      <w:r>
        <w:t>vnd</w:t>
      </w:r>
      <w:proofErr w:type="spellEnd"/>
      <w:r>
        <w:t xml:space="preserve"> wichtiger </w:t>
      </w:r>
      <w:proofErr w:type="spellStart"/>
      <w:r>
        <w:t>punct</w:t>
      </w:r>
      <w:proofErr w:type="spellEnd"/>
      <w:r>
        <w:t xml:space="preserve"> ist </w:t>
      </w:r>
      <w:proofErr w:type="spellStart"/>
      <w:r>
        <w:t>Götlicher</w:t>
      </w:r>
      <w:proofErr w:type="spellEnd"/>
      <w:r>
        <w:t xml:space="preserve"> </w:t>
      </w:r>
      <w:proofErr w:type="spellStart"/>
      <w:r>
        <w:t>schrifft</w:t>
      </w:r>
      <w:proofErr w:type="spellEnd"/>
      <w:r>
        <w:t xml:space="preserve">/ </w:t>
      </w:r>
      <w:proofErr w:type="spellStart"/>
      <w:r>
        <w:t>vnd</w:t>
      </w:r>
      <w:proofErr w:type="spellEnd"/>
      <w:r>
        <w:t xml:space="preserve"> auch </w:t>
      </w:r>
      <w:proofErr w:type="spellStart"/>
      <w:r>
        <w:t>sprüch</w:t>
      </w:r>
      <w:proofErr w:type="spellEnd"/>
      <w:r>
        <w:t xml:space="preserve"> </w:t>
      </w:r>
      <w:proofErr w:type="spellStart"/>
      <w:r>
        <w:t>vnd</w:t>
      </w:r>
      <w:proofErr w:type="spellEnd"/>
      <w:r>
        <w:t xml:space="preserve"> </w:t>
      </w:r>
      <w:proofErr w:type="spellStart"/>
      <w:r>
        <w:t>bewerung</w:t>
      </w:r>
      <w:proofErr w:type="spellEnd"/>
      <w:r>
        <w:t xml:space="preserve"> erfordert/ </w:t>
      </w:r>
      <w:proofErr w:type="spellStart"/>
      <w:r>
        <w:t>dz</w:t>
      </w:r>
      <w:proofErr w:type="spellEnd"/>
      <w:r>
        <w:t xml:space="preserve"> ich mit nicht </w:t>
      </w:r>
      <w:proofErr w:type="spellStart"/>
      <w:r>
        <w:t>vnderlassen</w:t>
      </w:r>
      <w:proofErr w:type="spellEnd"/>
      <w:r>
        <w:t xml:space="preserve"> </w:t>
      </w:r>
      <w:proofErr w:type="spellStart"/>
      <w:r>
        <w:t>wil</w:t>
      </w:r>
      <w:proofErr w:type="spellEnd"/>
      <w:r>
        <w:t xml:space="preserve"> solches zu </w:t>
      </w:r>
      <w:proofErr w:type="spellStart"/>
      <w:r>
        <w:t>beweren</w:t>
      </w:r>
      <w:proofErr w:type="spellEnd"/>
      <w:r>
        <w:t xml:space="preserve">. </w:t>
      </w:r>
    </w:p>
    <w:p w14:paraId="61C6973B" w14:textId="77777777" w:rsidR="009C2A21" w:rsidRDefault="009C2A21" w:rsidP="009C2A21">
      <w:pPr>
        <w:pStyle w:val="StandardWeb"/>
      </w:pPr>
      <w:r>
        <w:t xml:space="preserve">Es stehet aber im ersten buch </w:t>
      </w:r>
      <w:proofErr w:type="spellStart"/>
      <w:r>
        <w:t>Moisi</w:t>
      </w:r>
      <w:proofErr w:type="spellEnd"/>
      <w:r>
        <w:t xml:space="preserve">/ bald im </w:t>
      </w:r>
      <w:proofErr w:type="spellStart"/>
      <w:r>
        <w:t>anfang</w:t>
      </w:r>
      <w:proofErr w:type="spellEnd"/>
      <w:r>
        <w:t xml:space="preserve"> </w:t>
      </w:r>
      <w:proofErr w:type="spellStart"/>
      <w:r>
        <w:t>schuff</w:t>
      </w:r>
      <w:proofErr w:type="spellEnd"/>
      <w:r>
        <w:t xml:space="preserve"> Gott </w:t>
      </w:r>
      <w:proofErr w:type="spellStart"/>
      <w:r>
        <w:t>himmel</w:t>
      </w:r>
      <w:proofErr w:type="spellEnd"/>
      <w:r>
        <w:t xml:space="preserve"> </w:t>
      </w:r>
      <w:proofErr w:type="spellStart"/>
      <w:r>
        <w:t>vnd</w:t>
      </w:r>
      <w:proofErr w:type="spellEnd"/>
      <w:r>
        <w:t xml:space="preserve"> ersten/ </w:t>
      </w:r>
      <w:proofErr w:type="spellStart"/>
      <w:r>
        <w:t>vnd</w:t>
      </w:r>
      <w:proofErr w:type="spellEnd"/>
      <w:r>
        <w:t xml:space="preserve"> das </w:t>
      </w:r>
      <w:proofErr w:type="spellStart"/>
      <w:r>
        <w:t>meer</w:t>
      </w:r>
      <w:proofErr w:type="spellEnd"/>
      <w:r>
        <w:t xml:space="preserve">/ </w:t>
      </w:r>
      <w:proofErr w:type="spellStart"/>
      <w:r>
        <w:t>vnnd</w:t>
      </w:r>
      <w:proofErr w:type="spellEnd"/>
      <w:r>
        <w:t xml:space="preserve"> alle ding die darin sein rc. </w:t>
      </w:r>
      <w:proofErr w:type="spellStart"/>
      <w:r>
        <w:t>wirt</w:t>
      </w:r>
      <w:proofErr w:type="spellEnd"/>
      <w:r>
        <w:t xml:space="preserve"> auch </w:t>
      </w:r>
      <w:proofErr w:type="spellStart"/>
      <w:r>
        <w:t>vil</w:t>
      </w:r>
      <w:proofErr w:type="spellEnd"/>
      <w:r>
        <w:t xml:space="preserve"> </w:t>
      </w:r>
      <w:proofErr w:type="spellStart"/>
      <w:r>
        <w:t>herlicher</w:t>
      </w:r>
      <w:proofErr w:type="spellEnd"/>
      <w:r>
        <w:t xml:space="preserve"> am .33. Psalm/ gehandelt/ </w:t>
      </w:r>
      <w:proofErr w:type="spellStart"/>
      <w:r>
        <w:t>weliches</w:t>
      </w:r>
      <w:proofErr w:type="spellEnd"/>
      <w:r>
        <w:t xml:space="preserve"> </w:t>
      </w:r>
      <w:proofErr w:type="spellStart"/>
      <w:r>
        <w:t>wol</w:t>
      </w:r>
      <w:proofErr w:type="spellEnd"/>
      <w:r>
        <w:t xml:space="preserve"> </w:t>
      </w:r>
      <w:proofErr w:type="spellStart"/>
      <w:r>
        <w:t>vnd</w:t>
      </w:r>
      <w:proofErr w:type="spellEnd"/>
      <w:r>
        <w:t xml:space="preserve"> reichlich </w:t>
      </w:r>
      <w:proofErr w:type="spellStart"/>
      <w:r>
        <w:t>erkleret</w:t>
      </w:r>
      <w:proofErr w:type="spellEnd"/>
      <w:r>
        <w:t xml:space="preserve"> der </w:t>
      </w:r>
      <w:proofErr w:type="spellStart"/>
      <w:r>
        <w:t>heylig</w:t>
      </w:r>
      <w:proofErr w:type="spellEnd"/>
      <w:r>
        <w:t xml:space="preserve"> </w:t>
      </w:r>
      <w:proofErr w:type="spellStart"/>
      <w:r>
        <w:t>augustinus</w:t>
      </w:r>
      <w:proofErr w:type="spellEnd"/>
      <w:r>
        <w:t xml:space="preserve"> in dem </w:t>
      </w:r>
      <w:proofErr w:type="spellStart"/>
      <w:r>
        <w:t>sibenden</w:t>
      </w:r>
      <w:proofErr w:type="spellEnd"/>
      <w:r>
        <w:t xml:space="preserve"> buch </w:t>
      </w:r>
      <w:proofErr w:type="spellStart"/>
      <w:r>
        <w:t>vnnd</w:t>
      </w:r>
      <w:proofErr w:type="spellEnd"/>
      <w:r>
        <w:t xml:space="preserve"> letzten Capitel/ da er </w:t>
      </w:r>
      <w:proofErr w:type="spellStart"/>
      <w:r>
        <w:t>schreybet</w:t>
      </w:r>
      <w:proofErr w:type="spellEnd"/>
      <w:r>
        <w:t xml:space="preserve"> </w:t>
      </w:r>
      <w:proofErr w:type="spellStart"/>
      <w:r>
        <w:t>vnd</w:t>
      </w:r>
      <w:proofErr w:type="spellEnd"/>
      <w:r>
        <w:t xml:space="preserve"> handelt/ von der </w:t>
      </w:r>
      <w:proofErr w:type="spellStart"/>
      <w:r>
        <w:t>heyligen</w:t>
      </w:r>
      <w:proofErr w:type="spellEnd"/>
      <w:r>
        <w:t xml:space="preserve"> </w:t>
      </w:r>
      <w:proofErr w:type="spellStart"/>
      <w:r>
        <w:t>dreyfaltigkeyt</w:t>
      </w:r>
      <w:proofErr w:type="spellEnd"/>
      <w:r>
        <w:t xml:space="preserve">/ das der Christlichen </w:t>
      </w:r>
      <w:proofErr w:type="spellStart"/>
      <w:r>
        <w:t>kirchen</w:t>
      </w:r>
      <w:proofErr w:type="spellEnd"/>
      <w:r>
        <w:t xml:space="preserve"> sehr nützlich </w:t>
      </w:r>
      <w:proofErr w:type="spellStart"/>
      <w:r>
        <w:t>vnnd</w:t>
      </w:r>
      <w:proofErr w:type="spellEnd"/>
      <w:r>
        <w:t xml:space="preserve"> fruchtbar ist. Bisher hab ich </w:t>
      </w:r>
      <w:proofErr w:type="spellStart"/>
      <w:r>
        <w:t>auß</w:t>
      </w:r>
      <w:proofErr w:type="spellEnd"/>
      <w:r>
        <w:t xml:space="preserve"> dem </w:t>
      </w:r>
      <w:proofErr w:type="spellStart"/>
      <w:r>
        <w:t>grund</w:t>
      </w:r>
      <w:proofErr w:type="spellEnd"/>
      <w:r>
        <w:t xml:space="preserve"> Göttlicher </w:t>
      </w:r>
      <w:proofErr w:type="spellStart"/>
      <w:r>
        <w:t>schrifft</w:t>
      </w:r>
      <w:proofErr w:type="spellEnd"/>
      <w:r>
        <w:t xml:space="preserve"> die erste </w:t>
      </w:r>
      <w:proofErr w:type="spellStart"/>
      <w:r>
        <w:t>person</w:t>
      </w:r>
      <w:proofErr w:type="spellEnd"/>
      <w:r>
        <w:t xml:space="preserve"> der </w:t>
      </w:r>
      <w:proofErr w:type="spellStart"/>
      <w:r>
        <w:t>Gotheit</w:t>
      </w:r>
      <w:proofErr w:type="spellEnd"/>
      <w:r>
        <w:t xml:space="preserve"> als nemlich den </w:t>
      </w:r>
      <w:proofErr w:type="spellStart"/>
      <w:r>
        <w:t>vatter</w:t>
      </w:r>
      <w:proofErr w:type="spellEnd"/>
      <w:r>
        <w:t xml:space="preserve"> </w:t>
      </w:r>
      <w:proofErr w:type="spellStart"/>
      <w:r>
        <w:t>erkleret</w:t>
      </w:r>
      <w:proofErr w:type="spellEnd"/>
      <w:r>
        <w:t xml:space="preserve">. </w:t>
      </w:r>
    </w:p>
    <w:p w14:paraId="1AA49C16" w14:textId="77777777" w:rsidR="009C2A21" w:rsidRDefault="009C2A21" w:rsidP="009C2A21">
      <w:pPr>
        <w:pStyle w:val="StandardWeb"/>
      </w:pPr>
      <w:proofErr w:type="spellStart"/>
      <w:r>
        <w:t>Jetzundt</w:t>
      </w:r>
      <w:proofErr w:type="spellEnd"/>
      <w:r>
        <w:t xml:space="preserve"> aber </w:t>
      </w:r>
      <w:proofErr w:type="spellStart"/>
      <w:r>
        <w:t>volget</w:t>
      </w:r>
      <w:proofErr w:type="spellEnd"/>
      <w:r>
        <w:t xml:space="preserve"> von dem Son/ </w:t>
      </w:r>
      <w:proofErr w:type="spellStart"/>
      <w:r>
        <w:t>wellichen</w:t>
      </w:r>
      <w:proofErr w:type="spellEnd"/>
      <w:r>
        <w:t xml:space="preserve"> </w:t>
      </w:r>
      <w:proofErr w:type="spellStart"/>
      <w:r>
        <w:t>bewert</w:t>
      </w:r>
      <w:proofErr w:type="spellEnd"/>
      <w:r>
        <w:t xml:space="preserve">/ der .33. Psalm/ der da saget mit dem </w:t>
      </w:r>
      <w:proofErr w:type="spellStart"/>
      <w:r>
        <w:t>wort</w:t>
      </w:r>
      <w:proofErr w:type="spellEnd"/>
      <w:r>
        <w:t xml:space="preserve"> des Herrn/ sind die </w:t>
      </w:r>
      <w:proofErr w:type="spellStart"/>
      <w:r>
        <w:t>himmel</w:t>
      </w:r>
      <w:proofErr w:type="spellEnd"/>
      <w:r>
        <w:t xml:space="preserve"> </w:t>
      </w:r>
      <w:proofErr w:type="spellStart"/>
      <w:r>
        <w:t>bekrefftiget</w:t>
      </w:r>
      <w:proofErr w:type="spellEnd"/>
      <w:r>
        <w:t xml:space="preserve"> </w:t>
      </w:r>
      <w:proofErr w:type="spellStart"/>
      <w:r>
        <w:t>vnnd</w:t>
      </w:r>
      <w:proofErr w:type="spellEnd"/>
      <w:r>
        <w:t xml:space="preserve"> befestiget worden/ </w:t>
      </w:r>
      <w:proofErr w:type="spellStart"/>
      <w:r>
        <w:t>vnd</w:t>
      </w:r>
      <w:proofErr w:type="spellEnd"/>
      <w:r>
        <w:t xml:space="preserve"> mit dem geist seines </w:t>
      </w:r>
      <w:proofErr w:type="spellStart"/>
      <w:r>
        <w:t>mundes</w:t>
      </w:r>
      <w:proofErr w:type="spellEnd"/>
      <w:r>
        <w:t xml:space="preserve"> die </w:t>
      </w:r>
      <w:proofErr w:type="spellStart"/>
      <w:r>
        <w:t>krafft</w:t>
      </w:r>
      <w:proofErr w:type="spellEnd"/>
      <w:r>
        <w:t xml:space="preserve"> der selben/ dadurch </w:t>
      </w:r>
      <w:proofErr w:type="spellStart"/>
      <w:r>
        <w:t>magstu</w:t>
      </w:r>
      <w:proofErr w:type="spellEnd"/>
      <w:r>
        <w:t xml:space="preserve"> im </w:t>
      </w:r>
      <w:proofErr w:type="spellStart"/>
      <w:r>
        <w:t>newen</w:t>
      </w:r>
      <w:proofErr w:type="spellEnd"/>
      <w:r>
        <w:t xml:space="preserve"> Testament zu den </w:t>
      </w:r>
      <w:proofErr w:type="spellStart"/>
      <w:r>
        <w:t>Hebren</w:t>
      </w:r>
      <w:proofErr w:type="spellEnd"/>
      <w:r>
        <w:t xml:space="preserve"> am 1. auch </w:t>
      </w:r>
      <w:proofErr w:type="spellStart"/>
      <w:r>
        <w:t>dauon</w:t>
      </w:r>
      <w:proofErr w:type="spellEnd"/>
      <w:r>
        <w:t xml:space="preserve"> lesen/ </w:t>
      </w:r>
      <w:proofErr w:type="spellStart"/>
      <w:r>
        <w:t>vnd</w:t>
      </w:r>
      <w:proofErr w:type="spellEnd"/>
      <w:r>
        <w:t xml:space="preserve"> Johan am ersten/ welcher </w:t>
      </w:r>
      <w:proofErr w:type="spellStart"/>
      <w:r>
        <w:t>dz</w:t>
      </w:r>
      <w:proofErr w:type="spellEnd"/>
      <w:r>
        <w:t xml:space="preserve"> </w:t>
      </w:r>
      <w:proofErr w:type="spellStart"/>
      <w:r>
        <w:t>wort</w:t>
      </w:r>
      <w:proofErr w:type="spellEnd"/>
      <w:r>
        <w:t xml:space="preserve"> hoch </w:t>
      </w:r>
      <w:proofErr w:type="spellStart"/>
      <w:r>
        <w:t>rumet</w:t>
      </w:r>
      <w:proofErr w:type="spellEnd"/>
      <w:r>
        <w:t xml:space="preserve"> </w:t>
      </w:r>
      <w:proofErr w:type="spellStart"/>
      <w:r>
        <w:t>vnd</w:t>
      </w:r>
      <w:proofErr w:type="spellEnd"/>
      <w:r>
        <w:t xml:space="preserve"> </w:t>
      </w:r>
      <w:proofErr w:type="spellStart"/>
      <w:r>
        <w:t>herauß</w:t>
      </w:r>
      <w:proofErr w:type="spellEnd"/>
      <w:r>
        <w:t xml:space="preserve"> streichet durch </w:t>
      </w:r>
      <w:proofErr w:type="spellStart"/>
      <w:r>
        <w:t>welchs</w:t>
      </w:r>
      <w:proofErr w:type="spellEnd"/>
      <w:r>
        <w:t xml:space="preserve"> alle ding geschaffen </w:t>
      </w:r>
      <w:proofErr w:type="spellStart"/>
      <w:r>
        <w:t>vnnd</w:t>
      </w:r>
      <w:proofErr w:type="spellEnd"/>
      <w:r>
        <w:t xml:space="preserve"> erhalten/ auch </w:t>
      </w:r>
      <w:proofErr w:type="spellStart"/>
      <w:r>
        <w:t>volbracht</w:t>
      </w:r>
      <w:proofErr w:type="spellEnd"/>
      <w:r>
        <w:t xml:space="preserve"> werden/ dieweil es von </w:t>
      </w:r>
      <w:proofErr w:type="spellStart"/>
      <w:r>
        <w:t>anbegin</w:t>
      </w:r>
      <w:proofErr w:type="spellEnd"/>
      <w:r>
        <w:t xml:space="preserve"> </w:t>
      </w:r>
      <w:proofErr w:type="spellStart"/>
      <w:r>
        <w:t>gewessen</w:t>
      </w:r>
      <w:proofErr w:type="spellEnd"/>
      <w:r>
        <w:t xml:space="preserve"> ist. </w:t>
      </w:r>
    </w:p>
    <w:p w14:paraId="3804AFD1" w14:textId="77777777" w:rsidR="009C2A21" w:rsidRDefault="009C2A21" w:rsidP="009C2A21">
      <w:pPr>
        <w:pStyle w:val="StandardWeb"/>
      </w:pPr>
      <w:r>
        <w:t xml:space="preserve">Nun folget der heilige geist/ von dem ich auch </w:t>
      </w:r>
      <w:proofErr w:type="spellStart"/>
      <w:r>
        <w:t>nit</w:t>
      </w:r>
      <w:proofErr w:type="spellEnd"/>
      <w:r>
        <w:t xml:space="preserve"> </w:t>
      </w:r>
      <w:proofErr w:type="spellStart"/>
      <w:r>
        <w:t>stil</w:t>
      </w:r>
      <w:proofErr w:type="spellEnd"/>
      <w:r>
        <w:t xml:space="preserve"> schweigen will/ nach dem er in der </w:t>
      </w:r>
      <w:proofErr w:type="spellStart"/>
      <w:r>
        <w:t>schrifft</w:t>
      </w:r>
      <w:proofErr w:type="spellEnd"/>
      <w:r>
        <w:t xml:space="preserve"> </w:t>
      </w:r>
      <w:proofErr w:type="spellStart"/>
      <w:r>
        <w:t>vil</w:t>
      </w:r>
      <w:proofErr w:type="spellEnd"/>
      <w:r>
        <w:t xml:space="preserve"> </w:t>
      </w:r>
      <w:proofErr w:type="spellStart"/>
      <w:r>
        <w:t>vnd</w:t>
      </w:r>
      <w:proofErr w:type="spellEnd"/>
      <w:r>
        <w:t xml:space="preserve"> </w:t>
      </w:r>
      <w:proofErr w:type="spellStart"/>
      <w:r>
        <w:t>alzeit</w:t>
      </w:r>
      <w:proofErr w:type="spellEnd"/>
      <w:r>
        <w:t xml:space="preserve"> gemeldet </w:t>
      </w:r>
      <w:proofErr w:type="spellStart"/>
      <w:r>
        <w:t>wirt</w:t>
      </w:r>
      <w:proofErr w:type="spellEnd"/>
      <w:r>
        <w:t xml:space="preserve">/ wie </w:t>
      </w:r>
      <w:proofErr w:type="spellStart"/>
      <w:r>
        <w:t>Esaie</w:t>
      </w:r>
      <w:proofErr w:type="spellEnd"/>
      <w:r>
        <w:t xml:space="preserve"> am 42. Cap. steht, </w:t>
      </w:r>
      <w:proofErr w:type="spellStart"/>
      <w:r>
        <w:t>sihe</w:t>
      </w:r>
      <w:proofErr w:type="spellEnd"/>
      <w:r>
        <w:t xml:space="preserve"> das ist mein </w:t>
      </w:r>
      <w:proofErr w:type="spellStart"/>
      <w:r>
        <w:t>knecht</w:t>
      </w:r>
      <w:proofErr w:type="spellEnd"/>
      <w:r>
        <w:t xml:space="preserve">, den ich </w:t>
      </w:r>
      <w:proofErr w:type="spellStart"/>
      <w:r>
        <w:t>erwölet</w:t>
      </w:r>
      <w:proofErr w:type="spellEnd"/>
      <w:r>
        <w:t xml:space="preserve"> hab/ vnnd mein liebster an dem meine </w:t>
      </w:r>
      <w:proofErr w:type="spellStart"/>
      <w:r>
        <w:t>seel</w:t>
      </w:r>
      <w:proofErr w:type="spellEnd"/>
      <w:r>
        <w:t xml:space="preserve"> ein </w:t>
      </w:r>
      <w:proofErr w:type="spellStart"/>
      <w:r>
        <w:t>wolgefallen</w:t>
      </w:r>
      <w:proofErr w:type="spellEnd"/>
      <w:r>
        <w:t xml:space="preserve"> hat/ ich </w:t>
      </w:r>
      <w:proofErr w:type="spellStart"/>
      <w:r>
        <w:t>wil</w:t>
      </w:r>
      <w:proofErr w:type="spellEnd"/>
      <w:r>
        <w:t xml:space="preserve"> meinen geist auf </w:t>
      </w:r>
      <w:proofErr w:type="spellStart"/>
      <w:r>
        <w:t>jn</w:t>
      </w:r>
      <w:proofErr w:type="spellEnd"/>
      <w:r>
        <w:t xml:space="preserve"> legen/ </w:t>
      </w:r>
      <w:proofErr w:type="spellStart"/>
      <w:r>
        <w:t>vnd</w:t>
      </w:r>
      <w:proofErr w:type="spellEnd"/>
      <w:r>
        <w:t xml:space="preserve"> er soll den </w:t>
      </w:r>
      <w:proofErr w:type="spellStart"/>
      <w:r>
        <w:t>heyden</w:t>
      </w:r>
      <w:proofErr w:type="spellEnd"/>
      <w:r>
        <w:t xml:space="preserve"> das recht </w:t>
      </w:r>
      <w:proofErr w:type="spellStart"/>
      <w:r>
        <w:t>verkunden</w:t>
      </w:r>
      <w:proofErr w:type="spellEnd"/>
      <w:r>
        <w:t xml:space="preserve"> rc. Welchen </w:t>
      </w:r>
      <w:proofErr w:type="spellStart"/>
      <w:r>
        <w:t>spruch</w:t>
      </w:r>
      <w:proofErr w:type="spellEnd"/>
      <w:r>
        <w:t xml:space="preserve"> auch der </w:t>
      </w:r>
      <w:proofErr w:type="spellStart"/>
      <w:r>
        <w:t>Euangelist</w:t>
      </w:r>
      <w:proofErr w:type="spellEnd"/>
      <w:r>
        <w:t xml:space="preserve"> Math. am 12. Cap. meldet/ </w:t>
      </w:r>
      <w:proofErr w:type="spellStart"/>
      <w:r>
        <w:t>vnd</w:t>
      </w:r>
      <w:proofErr w:type="spellEnd"/>
      <w:r>
        <w:t xml:space="preserve"> </w:t>
      </w:r>
      <w:proofErr w:type="spellStart"/>
      <w:r>
        <w:t>einfüret</w:t>
      </w:r>
      <w:proofErr w:type="spellEnd"/>
      <w:r>
        <w:t xml:space="preserve"> den ein </w:t>
      </w:r>
      <w:proofErr w:type="spellStart"/>
      <w:r>
        <w:t>Crist</w:t>
      </w:r>
      <w:proofErr w:type="spellEnd"/>
      <w:r>
        <w:t xml:space="preserve"> </w:t>
      </w:r>
      <w:proofErr w:type="spellStart"/>
      <w:r>
        <w:t>vnd</w:t>
      </w:r>
      <w:proofErr w:type="spellEnd"/>
      <w:r>
        <w:t xml:space="preserve"> </w:t>
      </w:r>
      <w:proofErr w:type="spellStart"/>
      <w:r>
        <w:t>Gotfurchtig</w:t>
      </w:r>
      <w:proofErr w:type="spellEnd"/>
      <w:r>
        <w:t xml:space="preserve"> </w:t>
      </w:r>
      <w:proofErr w:type="spellStart"/>
      <w:r>
        <w:t>mensch</w:t>
      </w:r>
      <w:proofErr w:type="spellEnd"/>
      <w:r>
        <w:t xml:space="preserve"> durch </w:t>
      </w:r>
      <w:proofErr w:type="spellStart"/>
      <w:r>
        <w:t>auß</w:t>
      </w:r>
      <w:proofErr w:type="spellEnd"/>
      <w:r>
        <w:t xml:space="preserve"> lesen mag zu dem im Luca .4. Cap. ein herrlich </w:t>
      </w:r>
      <w:proofErr w:type="spellStart"/>
      <w:r>
        <w:t>exempel</w:t>
      </w:r>
      <w:proofErr w:type="spellEnd"/>
      <w:r>
        <w:t xml:space="preserve"> eben von der gleichen </w:t>
      </w:r>
      <w:proofErr w:type="spellStart"/>
      <w:r>
        <w:t>sententz</w:t>
      </w:r>
      <w:proofErr w:type="spellEnd"/>
      <w:r>
        <w:t xml:space="preserve"> begriffen </w:t>
      </w:r>
      <w:proofErr w:type="spellStart"/>
      <w:r>
        <w:t>vnd</w:t>
      </w:r>
      <w:proofErr w:type="spellEnd"/>
      <w:r>
        <w:t xml:space="preserve"> gehandelt. </w:t>
      </w:r>
    </w:p>
    <w:p w14:paraId="26D9A4C4" w14:textId="77777777" w:rsidR="009C2A21" w:rsidRDefault="009C2A21" w:rsidP="009C2A21">
      <w:pPr>
        <w:pStyle w:val="StandardWeb"/>
      </w:pPr>
      <w:r>
        <w:t xml:space="preserve">Also ist genugsam von diesen </w:t>
      </w:r>
      <w:proofErr w:type="spellStart"/>
      <w:r>
        <w:t>dreyen</w:t>
      </w:r>
      <w:proofErr w:type="spellEnd"/>
      <w:r>
        <w:t xml:space="preserve"> </w:t>
      </w:r>
      <w:proofErr w:type="spellStart"/>
      <w:r>
        <w:t>personen</w:t>
      </w:r>
      <w:proofErr w:type="spellEnd"/>
      <w:r>
        <w:t xml:space="preserve">/ der </w:t>
      </w:r>
      <w:proofErr w:type="spellStart"/>
      <w:r>
        <w:t>Götlichen</w:t>
      </w:r>
      <w:proofErr w:type="spellEnd"/>
      <w:r>
        <w:t xml:space="preserve"> </w:t>
      </w:r>
      <w:proofErr w:type="spellStart"/>
      <w:r>
        <w:t>Maiestet</w:t>
      </w:r>
      <w:proofErr w:type="spellEnd"/>
      <w:r>
        <w:t xml:space="preserve"> </w:t>
      </w:r>
      <w:proofErr w:type="spellStart"/>
      <w:r>
        <w:t>gelert</w:t>
      </w:r>
      <w:proofErr w:type="spellEnd"/>
      <w:r>
        <w:t xml:space="preserve"> </w:t>
      </w:r>
      <w:proofErr w:type="spellStart"/>
      <w:r>
        <w:t>vnd</w:t>
      </w:r>
      <w:proofErr w:type="spellEnd"/>
      <w:r>
        <w:t xml:space="preserve"> </w:t>
      </w:r>
      <w:proofErr w:type="spellStart"/>
      <w:r>
        <w:t>geschriben</w:t>
      </w:r>
      <w:proofErr w:type="spellEnd"/>
      <w:r>
        <w:t xml:space="preserve"> worden/ aber </w:t>
      </w:r>
      <w:proofErr w:type="spellStart"/>
      <w:r>
        <w:t>auff</w:t>
      </w:r>
      <w:proofErr w:type="spellEnd"/>
      <w:r>
        <w:t xml:space="preserve"> das ich es ein wenig deutlicher an tag bringe </w:t>
      </w:r>
      <w:proofErr w:type="spellStart"/>
      <w:r>
        <w:t>wil</w:t>
      </w:r>
      <w:proofErr w:type="spellEnd"/>
      <w:r>
        <w:t xml:space="preserve"> ich anzeigen/ mit </w:t>
      </w:r>
      <w:proofErr w:type="spellStart"/>
      <w:r>
        <w:t>wasserley</w:t>
      </w:r>
      <w:proofErr w:type="spellEnd"/>
      <w:r>
        <w:t xml:space="preserve"> worten </w:t>
      </w:r>
      <w:proofErr w:type="spellStart"/>
      <w:r>
        <w:t>vnnd</w:t>
      </w:r>
      <w:proofErr w:type="spellEnd"/>
      <w:r>
        <w:t xml:space="preserve"> </w:t>
      </w:r>
      <w:proofErr w:type="spellStart"/>
      <w:r>
        <w:t>vocablen</w:t>
      </w:r>
      <w:proofErr w:type="spellEnd"/>
      <w:r>
        <w:t xml:space="preserve"> die </w:t>
      </w:r>
      <w:proofErr w:type="spellStart"/>
      <w:r>
        <w:t>schrifft</w:t>
      </w:r>
      <w:proofErr w:type="spellEnd"/>
      <w:r>
        <w:t xml:space="preserve"> ein </w:t>
      </w:r>
      <w:proofErr w:type="spellStart"/>
      <w:r>
        <w:t>jedliche</w:t>
      </w:r>
      <w:proofErr w:type="spellEnd"/>
      <w:r>
        <w:t xml:space="preserve"> </w:t>
      </w:r>
      <w:proofErr w:type="spellStart"/>
      <w:r>
        <w:t>person</w:t>
      </w:r>
      <w:proofErr w:type="spellEnd"/>
      <w:r>
        <w:t xml:space="preserve"> der Gottheit nennet das ein guter </w:t>
      </w:r>
      <w:proofErr w:type="spellStart"/>
      <w:r>
        <w:t>frummer</w:t>
      </w:r>
      <w:proofErr w:type="spellEnd"/>
      <w:r>
        <w:t xml:space="preserve"> </w:t>
      </w:r>
      <w:proofErr w:type="spellStart"/>
      <w:r>
        <w:t>einfeltiger</w:t>
      </w:r>
      <w:proofErr w:type="spellEnd"/>
      <w:r>
        <w:t xml:space="preserve"> </w:t>
      </w:r>
      <w:proofErr w:type="spellStart"/>
      <w:r>
        <w:t>mensch</w:t>
      </w:r>
      <w:proofErr w:type="spellEnd"/>
      <w:r>
        <w:t xml:space="preserve"> gleich </w:t>
      </w:r>
      <w:proofErr w:type="spellStart"/>
      <w:r>
        <w:t>wol</w:t>
      </w:r>
      <w:proofErr w:type="spellEnd"/>
      <w:r>
        <w:t xml:space="preserve"> </w:t>
      </w:r>
      <w:proofErr w:type="spellStart"/>
      <w:r>
        <w:t>vnderschidlich</w:t>
      </w:r>
      <w:proofErr w:type="spellEnd"/>
      <w:r>
        <w:t xml:space="preserve"> </w:t>
      </w:r>
      <w:proofErr w:type="spellStart"/>
      <w:r>
        <w:t>daruon</w:t>
      </w:r>
      <w:proofErr w:type="spellEnd"/>
      <w:r>
        <w:t xml:space="preserve"> </w:t>
      </w:r>
      <w:proofErr w:type="spellStart"/>
      <w:r>
        <w:t>Judicieren</w:t>
      </w:r>
      <w:proofErr w:type="spellEnd"/>
      <w:r>
        <w:t xml:space="preserve"> </w:t>
      </w:r>
      <w:proofErr w:type="spellStart"/>
      <w:r>
        <w:t>vnd</w:t>
      </w:r>
      <w:proofErr w:type="spellEnd"/>
      <w:r>
        <w:t xml:space="preserve"> </w:t>
      </w:r>
      <w:proofErr w:type="spellStart"/>
      <w:r>
        <w:t>vrtheilen</w:t>
      </w:r>
      <w:proofErr w:type="spellEnd"/>
      <w:r>
        <w:t xml:space="preserve"> mag/ wann sie von dem </w:t>
      </w:r>
      <w:proofErr w:type="spellStart"/>
      <w:r>
        <w:t>vater</w:t>
      </w:r>
      <w:proofErr w:type="spellEnd"/>
      <w:r>
        <w:t xml:space="preserve"> oder vom Son oder von dem </w:t>
      </w:r>
      <w:proofErr w:type="spellStart"/>
      <w:r>
        <w:t>heyligen</w:t>
      </w:r>
      <w:proofErr w:type="spellEnd"/>
      <w:r>
        <w:t xml:space="preserve"> Geist handele. </w:t>
      </w:r>
    </w:p>
    <w:p w14:paraId="0692C3C1" w14:textId="77777777" w:rsidR="009C2A21" w:rsidRDefault="009C2A21" w:rsidP="009C2A21">
      <w:pPr>
        <w:pStyle w:val="StandardWeb"/>
      </w:pPr>
      <w:r>
        <w:t xml:space="preserve">Es ist in der </w:t>
      </w:r>
      <w:proofErr w:type="spellStart"/>
      <w:r>
        <w:t>schrifft</w:t>
      </w:r>
      <w:proofErr w:type="spellEnd"/>
      <w:r>
        <w:t xml:space="preserve"> ein </w:t>
      </w:r>
      <w:proofErr w:type="spellStart"/>
      <w:r>
        <w:t>wörtlein</w:t>
      </w:r>
      <w:proofErr w:type="spellEnd"/>
      <w:r>
        <w:t xml:space="preserve"> </w:t>
      </w:r>
      <w:proofErr w:type="spellStart"/>
      <w:r>
        <w:t>vnd</w:t>
      </w:r>
      <w:proofErr w:type="spellEnd"/>
      <w:r>
        <w:t xml:space="preserve"> </w:t>
      </w:r>
      <w:proofErr w:type="spellStart"/>
      <w:r>
        <w:t>fürnemlich</w:t>
      </w:r>
      <w:proofErr w:type="spellEnd"/>
      <w:r>
        <w:t xml:space="preserve"> </w:t>
      </w:r>
      <w:proofErr w:type="spellStart"/>
      <w:r>
        <w:t>jm</w:t>
      </w:r>
      <w:proofErr w:type="spellEnd"/>
      <w:r>
        <w:t xml:space="preserve"> alten </w:t>
      </w:r>
      <w:proofErr w:type="spellStart"/>
      <w:r>
        <w:t>testament</w:t>
      </w:r>
      <w:proofErr w:type="spellEnd"/>
      <w:r>
        <w:t xml:space="preserve"> das </w:t>
      </w:r>
      <w:proofErr w:type="spellStart"/>
      <w:r>
        <w:t>heist</w:t>
      </w:r>
      <w:proofErr w:type="spellEnd"/>
      <w:r>
        <w:t xml:space="preserve"> </w:t>
      </w:r>
      <w:proofErr w:type="spellStart"/>
      <w:r>
        <w:t>dominus</w:t>
      </w:r>
      <w:proofErr w:type="spellEnd"/>
      <w:r>
        <w:t xml:space="preserve">/ </w:t>
      </w:r>
      <w:proofErr w:type="spellStart"/>
      <w:r>
        <w:t>auff</w:t>
      </w:r>
      <w:proofErr w:type="spellEnd"/>
      <w:r>
        <w:t xml:space="preserve"> </w:t>
      </w:r>
      <w:proofErr w:type="spellStart"/>
      <w:r>
        <w:t>vnser</w:t>
      </w:r>
      <w:proofErr w:type="spellEnd"/>
      <w:r>
        <w:t xml:space="preserve"> sprach aber vnnd deutsch ein Herr/ mit demselbigen </w:t>
      </w:r>
      <w:proofErr w:type="spellStart"/>
      <w:r>
        <w:t>vnd</w:t>
      </w:r>
      <w:proofErr w:type="spellEnd"/>
      <w:r>
        <w:t xml:space="preserve"> in dem selbigen </w:t>
      </w:r>
      <w:proofErr w:type="spellStart"/>
      <w:r>
        <w:t>wirt</w:t>
      </w:r>
      <w:proofErr w:type="spellEnd"/>
      <w:r>
        <w:t xml:space="preserve"> </w:t>
      </w:r>
      <w:proofErr w:type="spellStart"/>
      <w:r>
        <w:t>gemeinklich</w:t>
      </w:r>
      <w:proofErr w:type="spellEnd"/>
      <w:r>
        <w:t xml:space="preserve"> angezeiget Gott der </w:t>
      </w:r>
      <w:proofErr w:type="spellStart"/>
      <w:r>
        <w:t>vatter</w:t>
      </w:r>
      <w:proofErr w:type="spellEnd"/>
      <w:r>
        <w:t xml:space="preserve">/ </w:t>
      </w:r>
      <w:proofErr w:type="spellStart"/>
      <w:r>
        <w:t>wiewol</w:t>
      </w:r>
      <w:proofErr w:type="spellEnd"/>
      <w:r>
        <w:t xml:space="preserve"> auch der Son </w:t>
      </w:r>
      <w:proofErr w:type="spellStart"/>
      <w:r>
        <w:t>vnd</w:t>
      </w:r>
      <w:proofErr w:type="spellEnd"/>
      <w:r>
        <w:t xml:space="preserve"> heilige geist ein Herr ist/ </w:t>
      </w:r>
      <w:proofErr w:type="spellStart"/>
      <w:r>
        <w:t>yedoch</w:t>
      </w:r>
      <w:proofErr w:type="spellEnd"/>
      <w:r>
        <w:t xml:space="preserve"> </w:t>
      </w:r>
      <w:proofErr w:type="spellStart"/>
      <w:r>
        <w:t>wirt</w:t>
      </w:r>
      <w:proofErr w:type="spellEnd"/>
      <w:r>
        <w:t xml:space="preserve"> </w:t>
      </w:r>
      <w:proofErr w:type="spellStart"/>
      <w:r>
        <w:t>fürnemlich</w:t>
      </w:r>
      <w:proofErr w:type="spellEnd"/>
      <w:r>
        <w:t xml:space="preserve"> in </w:t>
      </w:r>
      <w:proofErr w:type="spellStart"/>
      <w:r>
        <w:t>disem</w:t>
      </w:r>
      <w:proofErr w:type="spellEnd"/>
      <w:r>
        <w:t xml:space="preserve"> </w:t>
      </w:r>
      <w:proofErr w:type="spellStart"/>
      <w:r>
        <w:t>wörtlein</w:t>
      </w:r>
      <w:proofErr w:type="spellEnd"/>
      <w:r>
        <w:t xml:space="preserve"> Gott der </w:t>
      </w:r>
      <w:proofErr w:type="spellStart"/>
      <w:r>
        <w:t>vatter</w:t>
      </w:r>
      <w:proofErr w:type="spellEnd"/>
      <w:r>
        <w:t xml:space="preserve"> begriffen. Darnach ist noch ein anders/ das </w:t>
      </w:r>
      <w:proofErr w:type="spellStart"/>
      <w:r>
        <w:t>heist</w:t>
      </w:r>
      <w:proofErr w:type="spellEnd"/>
      <w:r>
        <w:t xml:space="preserve"> </w:t>
      </w:r>
      <w:proofErr w:type="spellStart"/>
      <w:r>
        <w:t>verbum</w:t>
      </w:r>
      <w:proofErr w:type="spellEnd"/>
      <w:r>
        <w:t xml:space="preserve"> verdeutschet das </w:t>
      </w:r>
      <w:proofErr w:type="spellStart"/>
      <w:r>
        <w:t>wort</w:t>
      </w:r>
      <w:proofErr w:type="spellEnd"/>
      <w:r>
        <w:t xml:space="preserve">/ </w:t>
      </w:r>
      <w:proofErr w:type="spellStart"/>
      <w:r>
        <w:t>welchs</w:t>
      </w:r>
      <w:proofErr w:type="spellEnd"/>
      <w:r>
        <w:t xml:space="preserve"> </w:t>
      </w:r>
      <w:proofErr w:type="spellStart"/>
      <w:r>
        <w:t>auff</w:t>
      </w:r>
      <w:proofErr w:type="spellEnd"/>
      <w:r>
        <w:t xml:space="preserve"> den </w:t>
      </w:r>
      <w:proofErr w:type="spellStart"/>
      <w:r>
        <w:t>son</w:t>
      </w:r>
      <w:proofErr w:type="spellEnd"/>
      <w:r>
        <w:t xml:space="preserve"> des </w:t>
      </w:r>
      <w:proofErr w:type="spellStart"/>
      <w:r>
        <w:t>vatern</w:t>
      </w:r>
      <w:proofErr w:type="spellEnd"/>
      <w:r>
        <w:t xml:space="preserve"> gezogen </w:t>
      </w:r>
      <w:proofErr w:type="spellStart"/>
      <w:r>
        <w:t>wirt</w:t>
      </w:r>
      <w:proofErr w:type="spellEnd"/>
      <w:r>
        <w:t xml:space="preserve">/ welcher von </w:t>
      </w:r>
      <w:proofErr w:type="spellStart"/>
      <w:r>
        <w:t>anbegin</w:t>
      </w:r>
      <w:proofErr w:type="spellEnd"/>
      <w:r>
        <w:t xml:space="preserve"> gleich dem </w:t>
      </w:r>
      <w:proofErr w:type="spellStart"/>
      <w:r>
        <w:t>vater</w:t>
      </w:r>
      <w:proofErr w:type="spellEnd"/>
      <w:r>
        <w:t xml:space="preserve"> </w:t>
      </w:r>
      <w:proofErr w:type="spellStart"/>
      <w:r>
        <w:t>gewessen</w:t>
      </w:r>
      <w:proofErr w:type="spellEnd"/>
      <w:r>
        <w:t xml:space="preserve"> </w:t>
      </w:r>
      <w:proofErr w:type="spellStart"/>
      <w:r>
        <w:t>vnnd</w:t>
      </w:r>
      <w:proofErr w:type="spellEnd"/>
      <w:r>
        <w:t xml:space="preserve"> durch welchen alle ding erschaffen </w:t>
      </w:r>
      <w:proofErr w:type="spellStart"/>
      <w:r>
        <w:t>seind</w:t>
      </w:r>
      <w:proofErr w:type="spellEnd"/>
      <w:r>
        <w:t xml:space="preserve">. </w:t>
      </w:r>
    </w:p>
    <w:p w14:paraId="476C80B4" w14:textId="77777777" w:rsidR="009C2A21" w:rsidRDefault="009C2A21" w:rsidP="009C2A21">
      <w:pPr>
        <w:pStyle w:val="StandardWeb"/>
      </w:pPr>
      <w:r>
        <w:t xml:space="preserve">Das letzte ist ein sehr fein </w:t>
      </w:r>
      <w:proofErr w:type="spellStart"/>
      <w:r>
        <w:t>wörtlein</w:t>
      </w:r>
      <w:proofErr w:type="spellEnd"/>
      <w:r>
        <w:t xml:space="preserve">/ </w:t>
      </w:r>
      <w:proofErr w:type="spellStart"/>
      <w:r>
        <w:t>vnnd</w:t>
      </w:r>
      <w:proofErr w:type="spellEnd"/>
      <w:r>
        <w:t xml:space="preserve"> </w:t>
      </w:r>
      <w:proofErr w:type="spellStart"/>
      <w:r>
        <w:t>heyst</w:t>
      </w:r>
      <w:proofErr w:type="spellEnd"/>
      <w:r>
        <w:t xml:space="preserve"> spiritus das ist nach rechter </w:t>
      </w:r>
      <w:proofErr w:type="spellStart"/>
      <w:r>
        <w:t>dolmetschung</w:t>
      </w:r>
      <w:proofErr w:type="spellEnd"/>
      <w:r>
        <w:t xml:space="preserve"> geist/ </w:t>
      </w:r>
      <w:proofErr w:type="spellStart"/>
      <w:r>
        <w:t>vnnd</w:t>
      </w:r>
      <w:proofErr w:type="spellEnd"/>
      <w:r>
        <w:t xml:space="preserve"> </w:t>
      </w:r>
      <w:proofErr w:type="spellStart"/>
      <w:r>
        <w:t>heist</w:t>
      </w:r>
      <w:proofErr w:type="spellEnd"/>
      <w:r>
        <w:t xml:space="preserve"> auch der </w:t>
      </w:r>
      <w:proofErr w:type="spellStart"/>
      <w:r>
        <w:t>heylig</w:t>
      </w:r>
      <w:proofErr w:type="spellEnd"/>
      <w:r>
        <w:t xml:space="preserve"> Geist/ </w:t>
      </w:r>
      <w:proofErr w:type="spellStart"/>
      <w:r>
        <w:t>welchs</w:t>
      </w:r>
      <w:proofErr w:type="spellEnd"/>
      <w:r>
        <w:t xml:space="preserve"> </w:t>
      </w:r>
      <w:proofErr w:type="spellStart"/>
      <w:r>
        <w:t>ampt</w:t>
      </w:r>
      <w:proofErr w:type="spellEnd"/>
      <w:r>
        <w:t xml:space="preserve"> ist/ </w:t>
      </w:r>
      <w:proofErr w:type="spellStart"/>
      <w:r>
        <w:t>dz</w:t>
      </w:r>
      <w:proofErr w:type="spellEnd"/>
      <w:r>
        <w:t xml:space="preserve"> er die </w:t>
      </w:r>
      <w:proofErr w:type="spellStart"/>
      <w:r>
        <w:t>Cristliche</w:t>
      </w:r>
      <w:proofErr w:type="spellEnd"/>
      <w:r>
        <w:t xml:space="preserve"> Kirche regiere/ ja auch leite </w:t>
      </w:r>
      <w:proofErr w:type="spellStart"/>
      <w:r>
        <w:t>inn</w:t>
      </w:r>
      <w:proofErr w:type="spellEnd"/>
      <w:r>
        <w:t xml:space="preserve"> allen </w:t>
      </w:r>
      <w:proofErr w:type="spellStart"/>
      <w:r>
        <w:t>anfechtungen</w:t>
      </w:r>
      <w:proofErr w:type="spellEnd"/>
      <w:r>
        <w:t xml:space="preserve"> </w:t>
      </w:r>
      <w:proofErr w:type="spellStart"/>
      <w:r>
        <w:t>vnnd</w:t>
      </w:r>
      <w:proofErr w:type="spellEnd"/>
      <w:r>
        <w:t xml:space="preserve"> </w:t>
      </w:r>
      <w:proofErr w:type="spellStart"/>
      <w:r>
        <w:t>trubsallen</w:t>
      </w:r>
      <w:proofErr w:type="spellEnd"/>
      <w:r>
        <w:t xml:space="preserve">/ </w:t>
      </w:r>
      <w:proofErr w:type="spellStart"/>
      <w:r>
        <w:t>vnd</w:t>
      </w:r>
      <w:proofErr w:type="spellEnd"/>
      <w:r>
        <w:t xml:space="preserve"> also heilige die Christliche Kirch darin die gemein Gottes durch sein </w:t>
      </w:r>
      <w:proofErr w:type="spellStart"/>
      <w:r>
        <w:t>ampt</w:t>
      </w:r>
      <w:proofErr w:type="spellEnd"/>
      <w:r>
        <w:t xml:space="preserve"> versehen </w:t>
      </w:r>
      <w:proofErr w:type="spellStart"/>
      <w:r>
        <w:t>vnd</w:t>
      </w:r>
      <w:proofErr w:type="spellEnd"/>
      <w:r>
        <w:t xml:space="preserve"> versorget </w:t>
      </w:r>
      <w:proofErr w:type="spellStart"/>
      <w:r>
        <w:t>wirt</w:t>
      </w:r>
      <w:proofErr w:type="spellEnd"/>
      <w:r>
        <w:t xml:space="preserve">. </w:t>
      </w:r>
    </w:p>
    <w:p w14:paraId="28925F12" w14:textId="77777777" w:rsidR="009C2A21" w:rsidRDefault="009C2A21" w:rsidP="009C2A21">
      <w:pPr>
        <w:pStyle w:val="StandardWeb"/>
      </w:pPr>
      <w:proofErr w:type="spellStart"/>
      <w:r>
        <w:t>Dise</w:t>
      </w:r>
      <w:proofErr w:type="spellEnd"/>
      <w:r>
        <w:t xml:space="preserve"> drey </w:t>
      </w:r>
      <w:proofErr w:type="spellStart"/>
      <w:r>
        <w:t>personen</w:t>
      </w:r>
      <w:proofErr w:type="spellEnd"/>
      <w:r>
        <w:t xml:space="preserve">/ sein der einige/ </w:t>
      </w:r>
      <w:proofErr w:type="spellStart"/>
      <w:r>
        <w:t>ware</w:t>
      </w:r>
      <w:proofErr w:type="spellEnd"/>
      <w:r>
        <w:t xml:space="preserve">/ ewige/ </w:t>
      </w:r>
      <w:proofErr w:type="spellStart"/>
      <w:r>
        <w:t>vnd</w:t>
      </w:r>
      <w:proofErr w:type="spellEnd"/>
      <w:r>
        <w:t xml:space="preserve"> </w:t>
      </w:r>
      <w:proofErr w:type="spellStart"/>
      <w:r>
        <w:t>almechtige</w:t>
      </w:r>
      <w:proofErr w:type="spellEnd"/>
      <w:r>
        <w:t xml:space="preserve"> </w:t>
      </w:r>
      <w:proofErr w:type="spellStart"/>
      <w:r>
        <w:t>Got</w:t>
      </w:r>
      <w:proofErr w:type="spellEnd"/>
      <w:r>
        <w:t xml:space="preserve">/ der da ist gewesen/ von </w:t>
      </w:r>
      <w:proofErr w:type="spellStart"/>
      <w:r>
        <w:t>anbegin</w:t>
      </w:r>
      <w:proofErr w:type="spellEnd"/>
      <w:r>
        <w:t xml:space="preserve"> </w:t>
      </w:r>
      <w:proofErr w:type="spellStart"/>
      <w:r>
        <w:t>vnd</w:t>
      </w:r>
      <w:proofErr w:type="spellEnd"/>
      <w:r>
        <w:t xml:space="preserve"> </w:t>
      </w:r>
      <w:proofErr w:type="spellStart"/>
      <w:r>
        <w:t>jetzundt</w:t>
      </w:r>
      <w:proofErr w:type="spellEnd"/>
      <w:r>
        <w:t xml:space="preserve"> </w:t>
      </w:r>
      <w:proofErr w:type="spellStart"/>
      <w:r>
        <w:t>vnd</w:t>
      </w:r>
      <w:proofErr w:type="spellEnd"/>
      <w:r>
        <w:t xml:space="preserve"> von nun an </w:t>
      </w:r>
      <w:proofErr w:type="spellStart"/>
      <w:r>
        <w:t>biß</w:t>
      </w:r>
      <w:proofErr w:type="spellEnd"/>
      <w:r>
        <w:t xml:space="preserve"> in </w:t>
      </w:r>
      <w:proofErr w:type="spellStart"/>
      <w:r>
        <w:t>ewigkeyt</w:t>
      </w:r>
      <w:proofErr w:type="spellEnd"/>
      <w:r>
        <w:t xml:space="preserve">/ der da </w:t>
      </w:r>
      <w:proofErr w:type="spellStart"/>
      <w:r>
        <w:t>herschet</w:t>
      </w:r>
      <w:proofErr w:type="spellEnd"/>
      <w:r>
        <w:t xml:space="preserve">/ </w:t>
      </w:r>
      <w:proofErr w:type="spellStart"/>
      <w:r>
        <w:t>vnd</w:t>
      </w:r>
      <w:proofErr w:type="spellEnd"/>
      <w:r>
        <w:t xml:space="preserve"> alle ding regiert </w:t>
      </w:r>
      <w:proofErr w:type="spellStart"/>
      <w:r>
        <w:t>vnd</w:t>
      </w:r>
      <w:proofErr w:type="spellEnd"/>
      <w:r>
        <w:t xml:space="preserve"> in aller </w:t>
      </w:r>
      <w:proofErr w:type="spellStart"/>
      <w:r>
        <w:t>herligkeit</w:t>
      </w:r>
      <w:proofErr w:type="spellEnd"/>
      <w:r>
        <w:t xml:space="preserve"> mit seinen </w:t>
      </w:r>
      <w:proofErr w:type="spellStart"/>
      <w:r>
        <w:t>aufferwekten</w:t>
      </w:r>
      <w:proofErr w:type="spellEnd"/>
      <w:r>
        <w:t xml:space="preserve"> triumphiert/ </w:t>
      </w:r>
      <w:proofErr w:type="spellStart"/>
      <w:r>
        <w:t>ewigklich</w:t>
      </w:r>
      <w:proofErr w:type="spellEnd"/>
      <w:r>
        <w:t xml:space="preserve"> </w:t>
      </w:r>
      <w:proofErr w:type="spellStart"/>
      <w:r>
        <w:t>vnd</w:t>
      </w:r>
      <w:proofErr w:type="spellEnd"/>
      <w:r>
        <w:t xml:space="preserve"> on ende. </w:t>
      </w:r>
    </w:p>
    <w:p w14:paraId="1255FBAD" w14:textId="77777777" w:rsidR="009C2A21" w:rsidRDefault="009C2A21" w:rsidP="009C2A21">
      <w:pPr>
        <w:pStyle w:val="StandardWeb"/>
      </w:pPr>
      <w:r>
        <w:t xml:space="preserve">Auf </w:t>
      </w:r>
      <w:proofErr w:type="spellStart"/>
      <w:r>
        <w:t>disen</w:t>
      </w:r>
      <w:proofErr w:type="spellEnd"/>
      <w:r>
        <w:t xml:space="preserve"> </w:t>
      </w:r>
      <w:proofErr w:type="spellStart"/>
      <w:r>
        <w:t>felst</w:t>
      </w:r>
      <w:proofErr w:type="spellEnd"/>
      <w:r>
        <w:t xml:space="preserve"> der </w:t>
      </w:r>
      <w:proofErr w:type="spellStart"/>
      <w:r>
        <w:t>Götlichen</w:t>
      </w:r>
      <w:proofErr w:type="spellEnd"/>
      <w:r>
        <w:t xml:space="preserve"> </w:t>
      </w:r>
      <w:proofErr w:type="spellStart"/>
      <w:r>
        <w:t>dryfaltigkeyt</w:t>
      </w:r>
      <w:proofErr w:type="spellEnd"/>
      <w:r>
        <w:t xml:space="preserve"> haben die </w:t>
      </w:r>
      <w:proofErr w:type="spellStart"/>
      <w:r>
        <w:t>heyligen</w:t>
      </w:r>
      <w:proofErr w:type="spellEnd"/>
      <w:r>
        <w:t xml:space="preserve"> </w:t>
      </w:r>
      <w:proofErr w:type="spellStart"/>
      <w:r>
        <w:t>Gotes</w:t>
      </w:r>
      <w:proofErr w:type="spellEnd"/>
      <w:r>
        <w:t xml:space="preserve"> </w:t>
      </w:r>
      <w:proofErr w:type="spellStart"/>
      <w:r>
        <w:t>vnnd</w:t>
      </w:r>
      <w:proofErr w:type="spellEnd"/>
      <w:r>
        <w:t xml:space="preserve"> </w:t>
      </w:r>
      <w:proofErr w:type="spellStart"/>
      <w:r>
        <w:t>zwölff</w:t>
      </w:r>
      <w:proofErr w:type="spellEnd"/>
      <w:r>
        <w:t xml:space="preserve"> </w:t>
      </w:r>
      <w:proofErr w:type="spellStart"/>
      <w:r>
        <w:t>Aposten</w:t>
      </w:r>
      <w:proofErr w:type="spellEnd"/>
      <w:r>
        <w:t xml:space="preserve"> ein </w:t>
      </w:r>
      <w:proofErr w:type="spellStart"/>
      <w:r>
        <w:t>yedlicher</w:t>
      </w:r>
      <w:proofErr w:type="spellEnd"/>
      <w:r>
        <w:t xml:space="preserve"> in </w:t>
      </w:r>
      <w:proofErr w:type="spellStart"/>
      <w:r>
        <w:t>sonnderheit</w:t>
      </w:r>
      <w:proofErr w:type="spellEnd"/>
      <w:r>
        <w:t xml:space="preserve"> sein </w:t>
      </w:r>
      <w:proofErr w:type="spellStart"/>
      <w:r>
        <w:t>bekentnus</w:t>
      </w:r>
      <w:proofErr w:type="spellEnd"/>
      <w:r>
        <w:t xml:space="preserve"> gethan/ damit sie </w:t>
      </w:r>
      <w:proofErr w:type="spellStart"/>
      <w:r>
        <w:t>bestetiget</w:t>
      </w:r>
      <w:proofErr w:type="spellEnd"/>
      <w:r>
        <w:t xml:space="preserve"> haben/ die </w:t>
      </w:r>
      <w:proofErr w:type="spellStart"/>
      <w:r>
        <w:t>Artickel</w:t>
      </w:r>
      <w:proofErr w:type="spellEnd"/>
      <w:r>
        <w:t xml:space="preserve"> des Christlichen </w:t>
      </w:r>
      <w:proofErr w:type="spellStart"/>
      <w:r>
        <w:t>glaubens</w:t>
      </w:r>
      <w:proofErr w:type="spellEnd"/>
      <w:r>
        <w:t xml:space="preserve"> </w:t>
      </w:r>
      <w:proofErr w:type="spellStart"/>
      <w:r>
        <w:t>vnd</w:t>
      </w:r>
      <w:proofErr w:type="spellEnd"/>
      <w:r>
        <w:t xml:space="preserve"> so jemand in dem den </w:t>
      </w:r>
      <w:proofErr w:type="spellStart"/>
      <w:r>
        <w:t>heyligen</w:t>
      </w:r>
      <w:proofErr w:type="spellEnd"/>
      <w:r>
        <w:t xml:space="preserve"> Augustinum </w:t>
      </w:r>
      <w:proofErr w:type="spellStart"/>
      <w:r>
        <w:t>liset</w:t>
      </w:r>
      <w:proofErr w:type="spellEnd"/>
      <w:r>
        <w:t xml:space="preserve"> </w:t>
      </w:r>
      <w:proofErr w:type="spellStart"/>
      <w:r>
        <w:t>wirt</w:t>
      </w:r>
      <w:proofErr w:type="spellEnd"/>
      <w:r>
        <w:t xml:space="preserve"> er sehr </w:t>
      </w:r>
      <w:proofErr w:type="spellStart"/>
      <w:r>
        <w:t>wol</w:t>
      </w:r>
      <w:proofErr w:type="spellEnd"/>
      <w:r>
        <w:t xml:space="preserve"> daran thun/ denn er auch mit </w:t>
      </w:r>
      <w:proofErr w:type="spellStart"/>
      <w:r>
        <w:t>kurtzen</w:t>
      </w:r>
      <w:proofErr w:type="spellEnd"/>
      <w:r>
        <w:t xml:space="preserve"> worten sein </w:t>
      </w:r>
      <w:proofErr w:type="spellStart"/>
      <w:r>
        <w:t>entwirfft</w:t>
      </w:r>
      <w:proofErr w:type="spellEnd"/>
      <w:r>
        <w:t xml:space="preserve"> </w:t>
      </w:r>
      <w:proofErr w:type="spellStart"/>
      <w:r>
        <w:t>vnd</w:t>
      </w:r>
      <w:proofErr w:type="spellEnd"/>
      <w:r>
        <w:t xml:space="preserve"> saget: Die </w:t>
      </w:r>
      <w:proofErr w:type="spellStart"/>
      <w:r>
        <w:t>heyligen</w:t>
      </w:r>
      <w:proofErr w:type="spellEnd"/>
      <w:r>
        <w:t xml:space="preserve">/ Apostel Christi haben ein gewisse weiß/ </w:t>
      </w:r>
      <w:proofErr w:type="spellStart"/>
      <w:r>
        <w:t>vnd</w:t>
      </w:r>
      <w:proofErr w:type="spellEnd"/>
      <w:r>
        <w:t xml:space="preserve"> </w:t>
      </w:r>
      <w:proofErr w:type="spellStart"/>
      <w:r>
        <w:t>art</w:t>
      </w:r>
      <w:proofErr w:type="spellEnd"/>
      <w:r>
        <w:t xml:space="preserve"> des </w:t>
      </w:r>
      <w:proofErr w:type="spellStart"/>
      <w:r>
        <w:t>glaubens</w:t>
      </w:r>
      <w:proofErr w:type="spellEnd"/>
      <w:r>
        <w:t xml:space="preserve"> </w:t>
      </w:r>
      <w:proofErr w:type="spellStart"/>
      <w:r>
        <w:t>gelert</w:t>
      </w:r>
      <w:proofErr w:type="spellEnd"/>
      <w:r>
        <w:t xml:space="preserve">/ </w:t>
      </w:r>
      <w:proofErr w:type="spellStart"/>
      <w:r>
        <w:t>kurtz</w:t>
      </w:r>
      <w:proofErr w:type="spellEnd"/>
      <w:r>
        <w:t xml:space="preserve"> mit worten/ </w:t>
      </w:r>
      <w:proofErr w:type="spellStart"/>
      <w:r>
        <w:t>vnd</w:t>
      </w:r>
      <w:proofErr w:type="spellEnd"/>
      <w:r>
        <w:t xml:space="preserve"> sehr wichtig </w:t>
      </w:r>
      <w:proofErr w:type="spellStart"/>
      <w:r>
        <w:t>jm</w:t>
      </w:r>
      <w:proofErr w:type="spellEnd"/>
      <w:r>
        <w:t xml:space="preserve"> </w:t>
      </w:r>
      <w:proofErr w:type="spellStart"/>
      <w:r>
        <w:t>verstandt</w:t>
      </w:r>
      <w:proofErr w:type="spellEnd"/>
      <w:r>
        <w:t xml:space="preserve"> </w:t>
      </w:r>
      <w:proofErr w:type="spellStart"/>
      <w:r>
        <w:t>vnnd</w:t>
      </w:r>
      <w:proofErr w:type="spellEnd"/>
      <w:r>
        <w:t xml:space="preserve"> </w:t>
      </w:r>
      <w:proofErr w:type="spellStart"/>
      <w:r>
        <w:t>erkentnuß</w:t>
      </w:r>
      <w:proofErr w:type="spellEnd"/>
      <w:r>
        <w:t xml:space="preserve">/ dieselbigen haben sie nach der </w:t>
      </w:r>
      <w:proofErr w:type="spellStart"/>
      <w:r>
        <w:t>zal</w:t>
      </w:r>
      <w:proofErr w:type="spellEnd"/>
      <w:r>
        <w:t xml:space="preserve"> </w:t>
      </w:r>
      <w:proofErr w:type="spellStart"/>
      <w:r>
        <w:t>irer</w:t>
      </w:r>
      <w:proofErr w:type="spellEnd"/>
      <w:r>
        <w:t xml:space="preserve"> </w:t>
      </w:r>
      <w:proofErr w:type="spellStart"/>
      <w:r>
        <w:t>zwölff</w:t>
      </w:r>
      <w:proofErr w:type="spellEnd"/>
      <w:r>
        <w:t xml:space="preserve"> mit gewissen </w:t>
      </w:r>
      <w:proofErr w:type="spellStart"/>
      <w:r>
        <w:t>spruchen</w:t>
      </w:r>
      <w:proofErr w:type="spellEnd"/>
      <w:r>
        <w:t xml:space="preserve"> begriffen </w:t>
      </w:r>
      <w:proofErr w:type="spellStart"/>
      <w:r>
        <w:t>vnd</w:t>
      </w:r>
      <w:proofErr w:type="spellEnd"/>
      <w:r>
        <w:t xml:space="preserve"> den glauben genennet. </w:t>
      </w:r>
    </w:p>
    <w:p w14:paraId="07A4CFED" w14:textId="77777777" w:rsidR="009C2A21" w:rsidRDefault="009C2A21" w:rsidP="009C2A21">
      <w:pPr>
        <w:pStyle w:val="StandardWeb"/>
      </w:pPr>
      <w:r>
        <w:t xml:space="preserve">Er hat aber zwölf stuck/ dieweil der Apostel nicht mehr den </w:t>
      </w:r>
      <w:proofErr w:type="spellStart"/>
      <w:r>
        <w:t>zwölff</w:t>
      </w:r>
      <w:proofErr w:type="spellEnd"/>
      <w:r>
        <w:t xml:space="preserve"> </w:t>
      </w:r>
      <w:proofErr w:type="spellStart"/>
      <w:r>
        <w:t>gewessen</w:t>
      </w:r>
      <w:proofErr w:type="spellEnd"/>
      <w:r>
        <w:t xml:space="preserve"> sein/ doch nit mehr den drey </w:t>
      </w:r>
      <w:proofErr w:type="spellStart"/>
      <w:r>
        <w:t>Artickel</w:t>
      </w:r>
      <w:proofErr w:type="spellEnd"/>
      <w:r>
        <w:t xml:space="preserve"> der erste von der </w:t>
      </w:r>
      <w:proofErr w:type="spellStart"/>
      <w:r>
        <w:t>erschaffung</w:t>
      </w:r>
      <w:proofErr w:type="spellEnd"/>
      <w:r>
        <w:t xml:space="preserve">/ der </w:t>
      </w:r>
      <w:proofErr w:type="spellStart"/>
      <w:r>
        <w:t>Got</w:t>
      </w:r>
      <w:proofErr w:type="spellEnd"/>
      <w:r>
        <w:t xml:space="preserve"> dem </w:t>
      </w:r>
      <w:proofErr w:type="spellStart"/>
      <w:r>
        <w:t>vatter</w:t>
      </w:r>
      <w:proofErr w:type="spellEnd"/>
      <w:r>
        <w:t xml:space="preserve"> zu </w:t>
      </w:r>
      <w:proofErr w:type="spellStart"/>
      <w:r>
        <w:t>sthet</w:t>
      </w:r>
      <w:proofErr w:type="spellEnd"/>
      <w:r>
        <w:t xml:space="preserve">/ der ander von der </w:t>
      </w:r>
      <w:proofErr w:type="spellStart"/>
      <w:r>
        <w:t>erlösung</w:t>
      </w:r>
      <w:proofErr w:type="spellEnd"/>
      <w:r>
        <w:t xml:space="preserve"> der dem </w:t>
      </w:r>
      <w:proofErr w:type="spellStart"/>
      <w:r>
        <w:t>son</w:t>
      </w:r>
      <w:proofErr w:type="spellEnd"/>
      <w:r>
        <w:t xml:space="preserve"> zu geeignet </w:t>
      </w:r>
      <w:proofErr w:type="spellStart"/>
      <w:r>
        <w:t>wirt</w:t>
      </w:r>
      <w:proofErr w:type="spellEnd"/>
      <w:r>
        <w:t xml:space="preserve">/ der </w:t>
      </w:r>
      <w:proofErr w:type="spellStart"/>
      <w:r>
        <w:t>drit</w:t>
      </w:r>
      <w:proofErr w:type="spellEnd"/>
      <w:r>
        <w:t xml:space="preserve"> von der </w:t>
      </w:r>
      <w:proofErr w:type="spellStart"/>
      <w:r>
        <w:t>heiligung</w:t>
      </w:r>
      <w:proofErr w:type="spellEnd"/>
      <w:r>
        <w:t xml:space="preserve">/ welcher dem heiligen geist zu </w:t>
      </w:r>
      <w:proofErr w:type="spellStart"/>
      <w:r>
        <w:t>geschriben</w:t>
      </w:r>
      <w:proofErr w:type="spellEnd"/>
      <w:r>
        <w:t xml:space="preserve"> </w:t>
      </w:r>
      <w:proofErr w:type="spellStart"/>
      <w:r>
        <w:t>vnd</w:t>
      </w:r>
      <w:proofErr w:type="spellEnd"/>
      <w:r>
        <w:t xml:space="preserve"> gegeben ist/ </w:t>
      </w:r>
      <w:proofErr w:type="spellStart"/>
      <w:r>
        <w:t>vnd</w:t>
      </w:r>
      <w:proofErr w:type="spellEnd"/>
      <w:r>
        <w:t xml:space="preserve"> ist das des </w:t>
      </w:r>
      <w:proofErr w:type="spellStart"/>
      <w:r>
        <w:t>anfang</w:t>
      </w:r>
      <w:proofErr w:type="spellEnd"/>
      <w:r>
        <w:t xml:space="preserve"> des ersten </w:t>
      </w:r>
      <w:proofErr w:type="spellStart"/>
      <w:r>
        <w:t>artickels</w:t>
      </w:r>
      <w:proofErr w:type="spellEnd"/>
      <w:r>
        <w:t xml:space="preserve">. </w:t>
      </w:r>
    </w:p>
    <w:p w14:paraId="58C973CA" w14:textId="77777777" w:rsidR="009C2A21" w:rsidRDefault="009C2A21" w:rsidP="009C2A21">
      <w:pPr>
        <w:pStyle w:val="berschrift4"/>
      </w:pPr>
      <w:r>
        <w:t xml:space="preserve">Ich glaub in </w:t>
      </w:r>
      <w:proofErr w:type="spellStart"/>
      <w:r>
        <w:t>Got</w:t>
      </w:r>
      <w:proofErr w:type="spellEnd"/>
      <w:r>
        <w:t xml:space="preserve"> den </w:t>
      </w:r>
      <w:proofErr w:type="spellStart"/>
      <w:r>
        <w:t>vater</w:t>
      </w:r>
      <w:proofErr w:type="spellEnd"/>
      <w:r>
        <w:t xml:space="preserve">/ </w:t>
      </w:r>
      <w:proofErr w:type="spellStart"/>
      <w:r>
        <w:t>almechtigen</w:t>
      </w:r>
      <w:proofErr w:type="spellEnd"/>
      <w:r>
        <w:t xml:space="preserve"> </w:t>
      </w:r>
      <w:proofErr w:type="spellStart"/>
      <w:r>
        <w:t>schöpffer</w:t>
      </w:r>
      <w:proofErr w:type="spellEnd"/>
      <w:r>
        <w:t xml:space="preserve"> </w:t>
      </w:r>
      <w:proofErr w:type="spellStart"/>
      <w:r>
        <w:t>himmels</w:t>
      </w:r>
      <w:proofErr w:type="spellEnd"/>
      <w:r>
        <w:t xml:space="preserve"> </w:t>
      </w:r>
      <w:proofErr w:type="spellStart"/>
      <w:r>
        <w:t>vnd</w:t>
      </w:r>
      <w:proofErr w:type="spellEnd"/>
      <w:r>
        <w:t xml:space="preserve"> der erden.</w:t>
      </w:r>
    </w:p>
    <w:p w14:paraId="436BEB2B" w14:textId="77777777" w:rsidR="009C2A21" w:rsidRDefault="009C2A21" w:rsidP="009C2A21">
      <w:pPr>
        <w:pStyle w:val="StandardWeb"/>
      </w:pPr>
      <w:proofErr w:type="spellStart"/>
      <w:r>
        <w:t>DAs</w:t>
      </w:r>
      <w:proofErr w:type="spellEnd"/>
      <w:r>
        <w:t xml:space="preserve"> ist der erste </w:t>
      </w:r>
      <w:proofErr w:type="spellStart"/>
      <w:r>
        <w:t>Artickel</w:t>
      </w:r>
      <w:proofErr w:type="spellEnd"/>
      <w:r>
        <w:t xml:space="preserve"> der </w:t>
      </w:r>
      <w:proofErr w:type="spellStart"/>
      <w:r>
        <w:t>erschaffung</w:t>
      </w:r>
      <w:proofErr w:type="spellEnd"/>
      <w:r>
        <w:t xml:space="preserve">/ </w:t>
      </w:r>
      <w:proofErr w:type="spellStart"/>
      <w:r>
        <w:t>vnd</w:t>
      </w:r>
      <w:proofErr w:type="spellEnd"/>
      <w:r>
        <w:t xml:space="preserve"> ein </w:t>
      </w:r>
      <w:proofErr w:type="spellStart"/>
      <w:r>
        <w:t>außlegung</w:t>
      </w:r>
      <w:proofErr w:type="spellEnd"/>
      <w:r>
        <w:t xml:space="preserve"> des </w:t>
      </w:r>
      <w:proofErr w:type="spellStart"/>
      <w:r>
        <w:t>ersen</w:t>
      </w:r>
      <w:proofErr w:type="spellEnd"/>
      <w:r>
        <w:t xml:space="preserve"> gebots/ </w:t>
      </w:r>
      <w:proofErr w:type="spellStart"/>
      <w:r>
        <w:t>vnd</w:t>
      </w:r>
      <w:proofErr w:type="spellEnd"/>
      <w:r>
        <w:t xml:space="preserve"> ist die rechte </w:t>
      </w:r>
      <w:proofErr w:type="spellStart"/>
      <w:r>
        <w:t>meinung</w:t>
      </w:r>
      <w:proofErr w:type="spellEnd"/>
      <w:r>
        <w:t xml:space="preserve"> </w:t>
      </w:r>
      <w:proofErr w:type="spellStart"/>
      <w:r>
        <w:t>dise</w:t>
      </w:r>
      <w:proofErr w:type="spellEnd"/>
      <w:r>
        <w:t xml:space="preserve">/ das ich mit dem </w:t>
      </w:r>
      <w:proofErr w:type="spellStart"/>
      <w:r>
        <w:t>hertzen</w:t>
      </w:r>
      <w:proofErr w:type="spellEnd"/>
      <w:r>
        <w:t xml:space="preserve"> glaube </w:t>
      </w:r>
      <w:proofErr w:type="spellStart"/>
      <w:r>
        <w:t>vnd</w:t>
      </w:r>
      <w:proofErr w:type="spellEnd"/>
      <w:r>
        <w:t xml:space="preserve"> mit dem munde bekenn das </w:t>
      </w:r>
      <w:proofErr w:type="spellStart"/>
      <w:r>
        <w:t>Got</w:t>
      </w:r>
      <w:proofErr w:type="spellEnd"/>
      <w:r>
        <w:t xml:space="preserve"> aller ding ein </w:t>
      </w:r>
      <w:proofErr w:type="spellStart"/>
      <w:r>
        <w:t>erschaffer</w:t>
      </w:r>
      <w:proofErr w:type="spellEnd"/>
      <w:r>
        <w:t xml:space="preserve"> </w:t>
      </w:r>
      <w:proofErr w:type="spellStart"/>
      <w:r>
        <w:t>vnd</w:t>
      </w:r>
      <w:proofErr w:type="spellEnd"/>
      <w:r>
        <w:t xml:space="preserve"> </w:t>
      </w:r>
      <w:proofErr w:type="spellStart"/>
      <w:r>
        <w:t>anfang</w:t>
      </w:r>
      <w:proofErr w:type="spellEnd"/>
      <w:r>
        <w:t xml:space="preserve"> sey/ </w:t>
      </w:r>
      <w:proofErr w:type="spellStart"/>
      <w:r>
        <w:t>dz</w:t>
      </w:r>
      <w:proofErr w:type="spellEnd"/>
      <w:r>
        <w:t xml:space="preserve"> er alle </w:t>
      </w:r>
      <w:proofErr w:type="spellStart"/>
      <w:r>
        <w:t>menschen</w:t>
      </w:r>
      <w:proofErr w:type="spellEnd"/>
      <w:r>
        <w:t xml:space="preserve"> ja auch mich in </w:t>
      </w:r>
      <w:proofErr w:type="spellStart"/>
      <w:r>
        <w:t>muter</w:t>
      </w:r>
      <w:proofErr w:type="spellEnd"/>
      <w:r>
        <w:t xml:space="preserve"> leib formiert </w:t>
      </w:r>
      <w:proofErr w:type="spellStart"/>
      <w:r>
        <w:t>vnnd</w:t>
      </w:r>
      <w:proofErr w:type="spellEnd"/>
      <w:r>
        <w:t xml:space="preserve"> erhalten habe/ mit leib </w:t>
      </w:r>
      <w:proofErr w:type="spellStart"/>
      <w:r>
        <w:t>vnd</w:t>
      </w:r>
      <w:proofErr w:type="spellEnd"/>
      <w:r>
        <w:t xml:space="preserve"> </w:t>
      </w:r>
      <w:proofErr w:type="spellStart"/>
      <w:r>
        <w:t>seel</w:t>
      </w:r>
      <w:proofErr w:type="spellEnd"/>
      <w:r>
        <w:t xml:space="preserve">/ auch mir alle mein sin </w:t>
      </w:r>
      <w:proofErr w:type="spellStart"/>
      <w:r>
        <w:t>vnd</w:t>
      </w:r>
      <w:proofErr w:type="spellEnd"/>
      <w:r>
        <w:t xml:space="preserve"> </w:t>
      </w:r>
      <w:proofErr w:type="spellStart"/>
      <w:r>
        <w:t>vernunnft</w:t>
      </w:r>
      <w:proofErr w:type="spellEnd"/>
      <w:r>
        <w:t xml:space="preserve"> geschenket/ </w:t>
      </w:r>
      <w:proofErr w:type="spellStart"/>
      <w:r>
        <w:t>vnd</w:t>
      </w:r>
      <w:proofErr w:type="spellEnd"/>
      <w:r>
        <w:t xml:space="preserve"> alle zeit noch </w:t>
      </w:r>
      <w:proofErr w:type="spellStart"/>
      <w:r>
        <w:t>erhelt</w:t>
      </w:r>
      <w:proofErr w:type="spellEnd"/>
      <w:r>
        <w:t xml:space="preserve"> </w:t>
      </w:r>
      <w:proofErr w:type="spellStart"/>
      <w:r>
        <w:t>vnd</w:t>
      </w:r>
      <w:proofErr w:type="spellEnd"/>
      <w:r>
        <w:t xml:space="preserve"> </w:t>
      </w:r>
      <w:proofErr w:type="spellStart"/>
      <w:r>
        <w:t>schutzet</w:t>
      </w:r>
      <w:proofErr w:type="spellEnd"/>
      <w:r>
        <w:t xml:space="preserve">/ </w:t>
      </w:r>
      <w:proofErr w:type="spellStart"/>
      <w:r>
        <w:t>vber</w:t>
      </w:r>
      <w:proofErr w:type="spellEnd"/>
      <w:r>
        <w:t xml:space="preserve"> das </w:t>
      </w:r>
      <w:proofErr w:type="spellStart"/>
      <w:r>
        <w:t>kelider</w:t>
      </w:r>
      <w:proofErr w:type="spellEnd"/>
      <w:r>
        <w:t xml:space="preserve"> speis/ </w:t>
      </w:r>
      <w:proofErr w:type="spellStart"/>
      <w:r>
        <w:t>vnd</w:t>
      </w:r>
      <w:proofErr w:type="spellEnd"/>
      <w:r>
        <w:t xml:space="preserve"> </w:t>
      </w:r>
      <w:proofErr w:type="spellStart"/>
      <w:r>
        <w:t>dermassen</w:t>
      </w:r>
      <w:proofErr w:type="spellEnd"/>
      <w:r>
        <w:t xml:space="preserve"> </w:t>
      </w:r>
      <w:proofErr w:type="spellStart"/>
      <w:r>
        <w:t>narung</w:t>
      </w:r>
      <w:proofErr w:type="spellEnd"/>
      <w:r>
        <w:t xml:space="preserve"> reichet </w:t>
      </w:r>
      <w:proofErr w:type="spellStart"/>
      <w:r>
        <w:t>vnd</w:t>
      </w:r>
      <w:proofErr w:type="spellEnd"/>
      <w:r>
        <w:t xml:space="preserve"> </w:t>
      </w:r>
      <w:proofErr w:type="spellStart"/>
      <w:r>
        <w:t>giebt</w:t>
      </w:r>
      <w:proofErr w:type="spellEnd"/>
      <w:r>
        <w:t xml:space="preserve">/ </w:t>
      </w:r>
      <w:proofErr w:type="spellStart"/>
      <w:r>
        <w:t>dardurch</w:t>
      </w:r>
      <w:proofErr w:type="spellEnd"/>
      <w:r>
        <w:t xml:space="preserve"> ich mich </w:t>
      </w:r>
      <w:proofErr w:type="spellStart"/>
      <w:r>
        <w:t>teglich</w:t>
      </w:r>
      <w:proofErr w:type="spellEnd"/>
      <w:r>
        <w:t xml:space="preserve"> erhalten </w:t>
      </w:r>
      <w:proofErr w:type="spellStart"/>
      <w:r>
        <w:t>vnd</w:t>
      </w:r>
      <w:proofErr w:type="spellEnd"/>
      <w:r>
        <w:t xml:space="preserve"> versehen mag werden in meinem leben/ </w:t>
      </w:r>
      <w:proofErr w:type="spellStart"/>
      <w:r>
        <w:t>vnd</w:t>
      </w:r>
      <w:proofErr w:type="spellEnd"/>
      <w:r>
        <w:t xml:space="preserve"> dazu </w:t>
      </w:r>
      <w:proofErr w:type="spellStart"/>
      <w:r>
        <w:t>weib</w:t>
      </w:r>
      <w:proofErr w:type="spellEnd"/>
      <w:r>
        <w:t xml:space="preserve"> </w:t>
      </w:r>
      <w:proofErr w:type="spellStart"/>
      <w:r>
        <w:t>vnnd</w:t>
      </w:r>
      <w:proofErr w:type="spellEnd"/>
      <w:r>
        <w:t xml:space="preserve"> </w:t>
      </w:r>
      <w:proofErr w:type="spellStart"/>
      <w:r>
        <w:t>kindt</w:t>
      </w:r>
      <w:proofErr w:type="spellEnd"/>
      <w:r>
        <w:t xml:space="preserve"> </w:t>
      </w:r>
      <w:proofErr w:type="spellStart"/>
      <w:r>
        <w:t>haußgesindt</w:t>
      </w:r>
      <w:proofErr w:type="spellEnd"/>
      <w:r>
        <w:t xml:space="preserve">/ </w:t>
      </w:r>
      <w:proofErr w:type="spellStart"/>
      <w:r>
        <w:t>vnd</w:t>
      </w:r>
      <w:proofErr w:type="spellEnd"/>
      <w:r>
        <w:t xml:space="preserve"> andere </w:t>
      </w:r>
      <w:proofErr w:type="spellStart"/>
      <w:r>
        <w:t>güter</w:t>
      </w:r>
      <w:proofErr w:type="spellEnd"/>
      <w:r>
        <w:t xml:space="preserve"> was in diesem zeitlichen leben nutz </w:t>
      </w:r>
      <w:proofErr w:type="spellStart"/>
      <w:r>
        <w:t>vnd</w:t>
      </w:r>
      <w:proofErr w:type="spellEnd"/>
      <w:r>
        <w:t xml:space="preserve"> </w:t>
      </w:r>
      <w:proofErr w:type="spellStart"/>
      <w:r>
        <w:t>furderlich</w:t>
      </w:r>
      <w:proofErr w:type="spellEnd"/>
      <w:r>
        <w:t xml:space="preserve"> ist/ </w:t>
      </w:r>
      <w:proofErr w:type="spellStart"/>
      <w:r>
        <w:t>dargibet</w:t>
      </w:r>
      <w:proofErr w:type="spellEnd"/>
      <w:r>
        <w:t xml:space="preserve"> </w:t>
      </w:r>
      <w:proofErr w:type="spellStart"/>
      <w:r>
        <w:t>vnd</w:t>
      </w:r>
      <w:proofErr w:type="spellEnd"/>
      <w:r>
        <w:t xml:space="preserve"> </w:t>
      </w:r>
      <w:proofErr w:type="spellStart"/>
      <w:r>
        <w:t>vber</w:t>
      </w:r>
      <w:proofErr w:type="spellEnd"/>
      <w:r>
        <w:t xml:space="preserve"> flüssig </w:t>
      </w:r>
      <w:proofErr w:type="spellStart"/>
      <w:r>
        <w:t>miteilet</w:t>
      </w:r>
      <w:proofErr w:type="spellEnd"/>
      <w:r>
        <w:t xml:space="preserve">/ das </w:t>
      </w:r>
      <w:proofErr w:type="spellStart"/>
      <w:r>
        <w:t>gantz</w:t>
      </w:r>
      <w:proofErr w:type="spellEnd"/>
      <w:r>
        <w:t xml:space="preserve"> </w:t>
      </w:r>
      <w:proofErr w:type="spellStart"/>
      <w:r>
        <w:t>vnd</w:t>
      </w:r>
      <w:proofErr w:type="spellEnd"/>
      <w:r>
        <w:t xml:space="preserve"> gar nichts sein mag das er nicht </w:t>
      </w:r>
      <w:proofErr w:type="spellStart"/>
      <w:r>
        <w:t>auß</w:t>
      </w:r>
      <w:proofErr w:type="spellEnd"/>
      <w:r>
        <w:t xml:space="preserve"> </w:t>
      </w:r>
      <w:proofErr w:type="spellStart"/>
      <w:r>
        <w:t>gnaden</w:t>
      </w:r>
      <w:proofErr w:type="spellEnd"/>
      <w:r>
        <w:t xml:space="preserve"> </w:t>
      </w:r>
      <w:proofErr w:type="spellStart"/>
      <w:r>
        <w:t>vnd</w:t>
      </w:r>
      <w:proofErr w:type="spellEnd"/>
      <w:r>
        <w:t xml:space="preserve"> </w:t>
      </w:r>
      <w:proofErr w:type="spellStart"/>
      <w:r>
        <w:t>barmhertzigkeit</w:t>
      </w:r>
      <w:proofErr w:type="spellEnd"/>
      <w:r>
        <w:t xml:space="preserve"> darlege </w:t>
      </w:r>
      <w:proofErr w:type="spellStart"/>
      <w:r>
        <w:t>vnd</w:t>
      </w:r>
      <w:proofErr w:type="spellEnd"/>
      <w:r>
        <w:t xml:space="preserve"> </w:t>
      </w:r>
      <w:proofErr w:type="spellStart"/>
      <w:r>
        <w:t>schencke</w:t>
      </w:r>
      <w:proofErr w:type="spellEnd"/>
      <w:r>
        <w:t xml:space="preserve">. </w:t>
      </w:r>
    </w:p>
    <w:p w14:paraId="1E29A1D9" w14:textId="77777777" w:rsidR="009C2A21" w:rsidRDefault="009C2A21" w:rsidP="009C2A21">
      <w:pPr>
        <w:pStyle w:val="StandardWeb"/>
      </w:pPr>
      <w:r>
        <w:t xml:space="preserve">Derhalben alle diese ding/ die zu meinem nutz </w:t>
      </w:r>
      <w:proofErr w:type="spellStart"/>
      <w:r>
        <w:t>vnnd</w:t>
      </w:r>
      <w:proofErr w:type="spellEnd"/>
      <w:r>
        <w:t xml:space="preserve"> frommen auch </w:t>
      </w:r>
      <w:proofErr w:type="spellStart"/>
      <w:r>
        <w:t>fudernus</w:t>
      </w:r>
      <w:proofErr w:type="spellEnd"/>
      <w:r>
        <w:t xml:space="preserve"> geschaffen </w:t>
      </w:r>
      <w:proofErr w:type="spellStart"/>
      <w:r>
        <w:t>vnd</w:t>
      </w:r>
      <w:proofErr w:type="spellEnd"/>
      <w:r>
        <w:t xml:space="preserve"> gegeben </w:t>
      </w:r>
      <w:proofErr w:type="spellStart"/>
      <w:r>
        <w:t>seindt</w:t>
      </w:r>
      <w:proofErr w:type="spellEnd"/>
      <w:r>
        <w:t xml:space="preserve">/ </w:t>
      </w:r>
      <w:proofErr w:type="spellStart"/>
      <w:r>
        <w:t>seindt</w:t>
      </w:r>
      <w:proofErr w:type="spellEnd"/>
      <w:r>
        <w:t xml:space="preserve"> mein eigen/ </w:t>
      </w:r>
      <w:proofErr w:type="spellStart"/>
      <w:r>
        <w:t>vnd</w:t>
      </w:r>
      <w:proofErr w:type="spellEnd"/>
      <w:r>
        <w:t xml:space="preserve"> </w:t>
      </w:r>
      <w:proofErr w:type="spellStart"/>
      <w:r>
        <w:t>werd</w:t>
      </w:r>
      <w:proofErr w:type="spellEnd"/>
      <w:r>
        <w:t xml:space="preserve"> in dem verpflichtet Gott meinen </w:t>
      </w:r>
      <w:proofErr w:type="spellStart"/>
      <w:r>
        <w:t>schöpffer</w:t>
      </w:r>
      <w:proofErr w:type="spellEnd"/>
      <w:r>
        <w:t xml:space="preserve"> </w:t>
      </w:r>
      <w:proofErr w:type="spellStart"/>
      <w:r>
        <w:t>vnd</w:t>
      </w:r>
      <w:proofErr w:type="spellEnd"/>
      <w:r>
        <w:t xml:space="preserve"> Herren </w:t>
      </w:r>
      <w:proofErr w:type="spellStart"/>
      <w:r>
        <w:t>widerumb</w:t>
      </w:r>
      <w:proofErr w:type="spellEnd"/>
      <w:r>
        <w:t xml:space="preserve"> zu lieben </w:t>
      </w:r>
      <w:proofErr w:type="spellStart"/>
      <w:r>
        <w:t>vnnd</w:t>
      </w:r>
      <w:proofErr w:type="spellEnd"/>
      <w:r>
        <w:t xml:space="preserve"> zu </w:t>
      </w:r>
      <w:proofErr w:type="spellStart"/>
      <w:r>
        <w:t>rumen</w:t>
      </w:r>
      <w:proofErr w:type="spellEnd"/>
      <w:r>
        <w:t xml:space="preserve">/ Auch im </w:t>
      </w:r>
      <w:proofErr w:type="spellStart"/>
      <w:r>
        <w:t>danck</w:t>
      </w:r>
      <w:proofErr w:type="spellEnd"/>
      <w:r>
        <w:t xml:space="preserve"> zu sagen/ vnnd in allen im zu gehorchen </w:t>
      </w:r>
      <w:proofErr w:type="spellStart"/>
      <w:r>
        <w:t>vnd</w:t>
      </w:r>
      <w:proofErr w:type="spellEnd"/>
      <w:r>
        <w:t xml:space="preserve"> zu dienen/ diesen </w:t>
      </w:r>
      <w:proofErr w:type="spellStart"/>
      <w:r>
        <w:t>Artickel</w:t>
      </w:r>
      <w:proofErr w:type="spellEnd"/>
      <w:r>
        <w:t xml:space="preserve"> aber </w:t>
      </w:r>
      <w:proofErr w:type="spellStart"/>
      <w:r>
        <w:t>bekrefftiget</w:t>
      </w:r>
      <w:proofErr w:type="spellEnd"/>
      <w:r>
        <w:t xml:space="preserve"> weiter der </w:t>
      </w:r>
      <w:proofErr w:type="spellStart"/>
      <w:r>
        <w:t>Euangelist</w:t>
      </w:r>
      <w:proofErr w:type="spellEnd"/>
      <w:r>
        <w:t xml:space="preserve"> Math. am .23. </w:t>
      </w:r>
      <w:proofErr w:type="spellStart"/>
      <w:r>
        <w:t>Capi</w:t>
      </w:r>
      <w:proofErr w:type="spellEnd"/>
      <w:r>
        <w:t xml:space="preserve">: </w:t>
      </w:r>
      <w:proofErr w:type="spellStart"/>
      <w:r>
        <w:t>Ir</w:t>
      </w:r>
      <w:proofErr w:type="spellEnd"/>
      <w:r>
        <w:t xml:space="preserve"> </w:t>
      </w:r>
      <w:proofErr w:type="spellStart"/>
      <w:r>
        <w:t>solt</w:t>
      </w:r>
      <w:proofErr w:type="spellEnd"/>
      <w:r>
        <w:t xml:space="preserve"> niemand </w:t>
      </w:r>
      <w:proofErr w:type="spellStart"/>
      <w:r>
        <w:t>vater</w:t>
      </w:r>
      <w:proofErr w:type="spellEnd"/>
      <w:r>
        <w:t xml:space="preserve"> nennen </w:t>
      </w:r>
      <w:proofErr w:type="spellStart"/>
      <w:r>
        <w:t>auff</w:t>
      </w:r>
      <w:proofErr w:type="spellEnd"/>
      <w:r>
        <w:t xml:space="preserve"> erden/ denn einer ist </w:t>
      </w:r>
      <w:proofErr w:type="spellStart"/>
      <w:r>
        <w:t>ewer</w:t>
      </w:r>
      <w:proofErr w:type="spellEnd"/>
      <w:r>
        <w:t xml:space="preserve"> </w:t>
      </w:r>
      <w:proofErr w:type="spellStart"/>
      <w:r>
        <w:t>vatter</w:t>
      </w:r>
      <w:proofErr w:type="spellEnd"/>
      <w:r>
        <w:t xml:space="preserve"> der ist in dem </w:t>
      </w:r>
      <w:proofErr w:type="spellStart"/>
      <w:r>
        <w:t>himmel</w:t>
      </w:r>
      <w:proofErr w:type="spellEnd"/>
      <w:r>
        <w:t xml:space="preserve">/ </w:t>
      </w:r>
      <w:proofErr w:type="spellStart"/>
      <w:r>
        <w:t>vnd</w:t>
      </w:r>
      <w:proofErr w:type="spellEnd"/>
      <w:r>
        <w:t xml:space="preserve"> Luce. am .17. Capitel </w:t>
      </w:r>
      <w:proofErr w:type="spellStart"/>
      <w:r>
        <w:t>ewer</w:t>
      </w:r>
      <w:proofErr w:type="spellEnd"/>
      <w:r>
        <w:t xml:space="preserve"> himmlischer </w:t>
      </w:r>
      <w:proofErr w:type="spellStart"/>
      <w:r>
        <w:t>vatter</w:t>
      </w:r>
      <w:proofErr w:type="spellEnd"/>
      <w:r>
        <w:t xml:space="preserve"> </w:t>
      </w:r>
      <w:proofErr w:type="spellStart"/>
      <w:r>
        <w:t>wirt</w:t>
      </w:r>
      <w:proofErr w:type="spellEnd"/>
      <w:r>
        <w:t xml:space="preserve"> euch geben den </w:t>
      </w:r>
      <w:proofErr w:type="spellStart"/>
      <w:r>
        <w:t>heyligen</w:t>
      </w:r>
      <w:proofErr w:type="spellEnd"/>
      <w:r>
        <w:t xml:space="preserve"> </w:t>
      </w:r>
      <w:proofErr w:type="spellStart"/>
      <w:r>
        <w:t>geyst</w:t>
      </w:r>
      <w:proofErr w:type="spellEnd"/>
      <w:r>
        <w:t xml:space="preserve"> rc. </w:t>
      </w:r>
      <w:proofErr w:type="spellStart"/>
      <w:r>
        <w:t>Vnd</w:t>
      </w:r>
      <w:proofErr w:type="spellEnd"/>
      <w:r>
        <w:t xml:space="preserve"> </w:t>
      </w:r>
      <w:proofErr w:type="spellStart"/>
      <w:r>
        <w:t>Malachie</w:t>
      </w:r>
      <w:proofErr w:type="spellEnd"/>
      <w:r>
        <w:t xml:space="preserve"> .1. Ist nicht nur ein </w:t>
      </w:r>
      <w:proofErr w:type="spellStart"/>
      <w:r>
        <w:t>vater</w:t>
      </w:r>
      <w:proofErr w:type="spellEnd"/>
      <w:r>
        <w:t xml:space="preserve"> </w:t>
      </w:r>
      <w:proofErr w:type="spellStart"/>
      <w:r>
        <w:t>vnser</w:t>
      </w:r>
      <w:proofErr w:type="spellEnd"/>
      <w:r>
        <w:t xml:space="preserve"> aller? </w:t>
      </w:r>
      <w:proofErr w:type="spellStart"/>
      <w:r>
        <w:t>Vnd</w:t>
      </w:r>
      <w:proofErr w:type="spellEnd"/>
      <w:r>
        <w:t xml:space="preserve"> nur ein Gott der </w:t>
      </w:r>
      <w:proofErr w:type="spellStart"/>
      <w:r>
        <w:t>vns</w:t>
      </w:r>
      <w:proofErr w:type="spellEnd"/>
      <w:r>
        <w:t xml:space="preserve"> geschaffen hat? </w:t>
      </w:r>
      <w:proofErr w:type="spellStart"/>
      <w:r>
        <w:t>vnd</w:t>
      </w:r>
      <w:proofErr w:type="spellEnd"/>
      <w:r>
        <w:t xml:space="preserve"> der gleichen </w:t>
      </w:r>
      <w:proofErr w:type="spellStart"/>
      <w:r>
        <w:t>sprüche</w:t>
      </w:r>
      <w:proofErr w:type="spellEnd"/>
      <w:r>
        <w:t xml:space="preserve"> mehr/ welcher die </w:t>
      </w:r>
      <w:proofErr w:type="spellStart"/>
      <w:r>
        <w:t>gantze</w:t>
      </w:r>
      <w:proofErr w:type="spellEnd"/>
      <w:r>
        <w:t xml:space="preserve"> </w:t>
      </w:r>
      <w:proofErr w:type="spellStart"/>
      <w:r>
        <w:t>heylige</w:t>
      </w:r>
      <w:proofErr w:type="spellEnd"/>
      <w:r>
        <w:t xml:space="preserve"> </w:t>
      </w:r>
      <w:proofErr w:type="spellStart"/>
      <w:r>
        <w:t>schrifft</w:t>
      </w:r>
      <w:proofErr w:type="spellEnd"/>
      <w:r>
        <w:t xml:space="preserve"> </w:t>
      </w:r>
      <w:proofErr w:type="spellStart"/>
      <w:r>
        <w:t>vol</w:t>
      </w:r>
      <w:proofErr w:type="spellEnd"/>
      <w:r>
        <w:t xml:space="preserve"> ist. </w:t>
      </w:r>
    </w:p>
    <w:p w14:paraId="3E32B169" w14:textId="77777777" w:rsidR="009C2A21" w:rsidRDefault="009C2A21" w:rsidP="009C2A21">
      <w:pPr>
        <w:pStyle w:val="StandardWeb"/>
      </w:pPr>
      <w:r>
        <w:t xml:space="preserve">Die ein Christlicher </w:t>
      </w:r>
      <w:proofErr w:type="spellStart"/>
      <w:r>
        <w:t>mensch</w:t>
      </w:r>
      <w:proofErr w:type="spellEnd"/>
      <w:r>
        <w:t xml:space="preserve"> zu </w:t>
      </w:r>
      <w:proofErr w:type="spellStart"/>
      <w:r>
        <w:t>hertzen</w:t>
      </w:r>
      <w:proofErr w:type="spellEnd"/>
      <w:r>
        <w:t xml:space="preserve"> fassen soll/ </w:t>
      </w:r>
      <w:proofErr w:type="spellStart"/>
      <w:r>
        <w:t>vnnd</w:t>
      </w:r>
      <w:proofErr w:type="spellEnd"/>
      <w:r>
        <w:t xml:space="preserve"> </w:t>
      </w:r>
      <w:proofErr w:type="spellStart"/>
      <w:r>
        <w:t>wol</w:t>
      </w:r>
      <w:proofErr w:type="spellEnd"/>
      <w:r>
        <w:t xml:space="preserve"> betrachten </w:t>
      </w:r>
      <w:proofErr w:type="spellStart"/>
      <w:r>
        <w:t>darinn</w:t>
      </w:r>
      <w:proofErr w:type="spellEnd"/>
      <w:r>
        <w:t xml:space="preserve"> er erkennen mag den </w:t>
      </w:r>
      <w:proofErr w:type="spellStart"/>
      <w:r>
        <w:t>vnderscheidt</w:t>
      </w:r>
      <w:proofErr w:type="spellEnd"/>
      <w:r>
        <w:t xml:space="preserve"> der </w:t>
      </w:r>
      <w:proofErr w:type="spellStart"/>
      <w:r>
        <w:t>personen</w:t>
      </w:r>
      <w:proofErr w:type="spellEnd"/>
      <w:r>
        <w:t xml:space="preserve"> </w:t>
      </w:r>
      <w:proofErr w:type="spellStart"/>
      <w:r>
        <w:t>Götlicher</w:t>
      </w:r>
      <w:proofErr w:type="spellEnd"/>
      <w:r>
        <w:t xml:space="preserve"> </w:t>
      </w:r>
      <w:proofErr w:type="spellStart"/>
      <w:r>
        <w:t>Maiestett</w:t>
      </w:r>
      <w:proofErr w:type="spellEnd"/>
      <w:r>
        <w:t xml:space="preserve">/ welches der schwerste </w:t>
      </w:r>
      <w:proofErr w:type="spellStart"/>
      <w:r>
        <w:t>artickel</w:t>
      </w:r>
      <w:proofErr w:type="spellEnd"/>
      <w:r>
        <w:t xml:space="preserve"> ist </w:t>
      </w:r>
      <w:proofErr w:type="spellStart"/>
      <w:r>
        <w:t>götlicher</w:t>
      </w:r>
      <w:proofErr w:type="spellEnd"/>
      <w:r>
        <w:t xml:space="preserve"> </w:t>
      </w:r>
      <w:proofErr w:type="spellStart"/>
      <w:r>
        <w:t>schrifft</w:t>
      </w:r>
      <w:proofErr w:type="spellEnd"/>
      <w:r>
        <w:t xml:space="preserve">/ dieweil es an im </w:t>
      </w:r>
      <w:proofErr w:type="spellStart"/>
      <w:r>
        <w:t>selbs</w:t>
      </w:r>
      <w:proofErr w:type="spellEnd"/>
      <w:r>
        <w:t xml:space="preserve"> ein hohes </w:t>
      </w:r>
      <w:proofErr w:type="spellStart"/>
      <w:r>
        <w:t>vnd</w:t>
      </w:r>
      <w:proofErr w:type="spellEnd"/>
      <w:r>
        <w:t xml:space="preserve"> wichtiges ding ist/ nun folget der ander </w:t>
      </w:r>
      <w:proofErr w:type="spellStart"/>
      <w:r>
        <w:t>artickel</w:t>
      </w:r>
      <w:proofErr w:type="spellEnd"/>
      <w:r>
        <w:t xml:space="preserve"> der </w:t>
      </w:r>
      <w:proofErr w:type="spellStart"/>
      <w:r>
        <w:t>vil</w:t>
      </w:r>
      <w:proofErr w:type="spellEnd"/>
      <w:r>
        <w:t xml:space="preserve"> stuck </w:t>
      </w:r>
      <w:proofErr w:type="spellStart"/>
      <w:r>
        <w:t>vnnd</w:t>
      </w:r>
      <w:proofErr w:type="spellEnd"/>
      <w:r>
        <w:t xml:space="preserve"> </w:t>
      </w:r>
      <w:proofErr w:type="spellStart"/>
      <w:r>
        <w:t>theil</w:t>
      </w:r>
      <w:proofErr w:type="spellEnd"/>
      <w:r>
        <w:t xml:space="preserve"> in sich </w:t>
      </w:r>
      <w:proofErr w:type="spellStart"/>
      <w:r>
        <w:t>helt</w:t>
      </w:r>
      <w:proofErr w:type="spellEnd"/>
      <w:r>
        <w:t xml:space="preserve"> wie man sehen </w:t>
      </w:r>
      <w:proofErr w:type="spellStart"/>
      <w:r>
        <w:t>wirt</w:t>
      </w:r>
      <w:proofErr w:type="spellEnd"/>
      <w:r>
        <w:t xml:space="preserve">/ </w:t>
      </w:r>
      <w:proofErr w:type="spellStart"/>
      <w:r>
        <w:t>vnnd</w:t>
      </w:r>
      <w:proofErr w:type="spellEnd"/>
      <w:r>
        <w:t xml:space="preserve"> ist das der </w:t>
      </w:r>
      <w:proofErr w:type="spellStart"/>
      <w:r>
        <w:t>anfang</w:t>
      </w:r>
      <w:proofErr w:type="spellEnd"/>
      <w:r>
        <w:t xml:space="preserve"> </w:t>
      </w:r>
      <w:proofErr w:type="spellStart"/>
      <w:r>
        <w:t>vnd</w:t>
      </w:r>
      <w:proofErr w:type="spellEnd"/>
      <w:r>
        <w:t xml:space="preserve"> anheben. </w:t>
      </w:r>
    </w:p>
    <w:p w14:paraId="39CCF019" w14:textId="77777777" w:rsidR="009C2A21" w:rsidRDefault="009C2A21" w:rsidP="009C2A21">
      <w:pPr>
        <w:pStyle w:val="berschrift4"/>
      </w:pPr>
      <w:proofErr w:type="spellStart"/>
      <w:r>
        <w:t>Vnd</w:t>
      </w:r>
      <w:proofErr w:type="spellEnd"/>
      <w:r>
        <w:t xml:space="preserve"> an Jesum Christum seinen eingebornen Son </w:t>
      </w:r>
      <w:proofErr w:type="spellStart"/>
      <w:r>
        <w:t>vnsern</w:t>
      </w:r>
      <w:proofErr w:type="spellEnd"/>
      <w:r>
        <w:t xml:space="preserve"> Herrn.</w:t>
      </w:r>
    </w:p>
    <w:p w14:paraId="0623B897" w14:textId="77777777" w:rsidR="009C2A21" w:rsidRDefault="009C2A21" w:rsidP="009C2A21">
      <w:pPr>
        <w:pStyle w:val="StandardWeb"/>
      </w:pPr>
      <w:proofErr w:type="spellStart"/>
      <w:r>
        <w:t>AUß</w:t>
      </w:r>
      <w:proofErr w:type="spellEnd"/>
      <w:r>
        <w:t xml:space="preserve"> </w:t>
      </w:r>
      <w:proofErr w:type="spellStart"/>
      <w:r>
        <w:t>disem</w:t>
      </w:r>
      <w:proofErr w:type="spellEnd"/>
      <w:r>
        <w:t xml:space="preserve"> </w:t>
      </w:r>
      <w:proofErr w:type="spellStart"/>
      <w:r>
        <w:t>artickel</w:t>
      </w:r>
      <w:proofErr w:type="spellEnd"/>
      <w:r>
        <w:t xml:space="preserve"> ist glar genugsam/ </w:t>
      </w:r>
      <w:proofErr w:type="spellStart"/>
      <w:r>
        <w:t>dz</w:t>
      </w:r>
      <w:proofErr w:type="spellEnd"/>
      <w:r>
        <w:t xml:space="preserve"> Jesus Christus von </w:t>
      </w:r>
      <w:proofErr w:type="spellStart"/>
      <w:r>
        <w:t>natur</w:t>
      </w:r>
      <w:proofErr w:type="spellEnd"/>
      <w:r>
        <w:t xml:space="preserve"> ein </w:t>
      </w:r>
      <w:proofErr w:type="spellStart"/>
      <w:r>
        <w:t>warhafftiger</w:t>
      </w:r>
      <w:proofErr w:type="spellEnd"/>
      <w:r>
        <w:t xml:space="preserve"> Gott sey/ </w:t>
      </w:r>
      <w:proofErr w:type="spellStart"/>
      <w:r>
        <w:t>vnnd</w:t>
      </w:r>
      <w:proofErr w:type="spellEnd"/>
      <w:r>
        <w:t xml:space="preserve"> die ander </w:t>
      </w:r>
      <w:proofErr w:type="spellStart"/>
      <w:r>
        <w:t>person</w:t>
      </w:r>
      <w:proofErr w:type="spellEnd"/>
      <w:r>
        <w:t xml:space="preserve"> </w:t>
      </w:r>
      <w:proofErr w:type="spellStart"/>
      <w:r>
        <w:t>inn</w:t>
      </w:r>
      <w:proofErr w:type="spellEnd"/>
      <w:r>
        <w:t xml:space="preserve"> der </w:t>
      </w:r>
      <w:proofErr w:type="spellStart"/>
      <w:r>
        <w:t>heyligen</w:t>
      </w:r>
      <w:proofErr w:type="spellEnd"/>
      <w:r>
        <w:t xml:space="preserve"> </w:t>
      </w:r>
      <w:proofErr w:type="spellStart"/>
      <w:r>
        <w:t>dreyfeltigkeit</w:t>
      </w:r>
      <w:proofErr w:type="spellEnd"/>
      <w:r>
        <w:t xml:space="preserve">/ </w:t>
      </w:r>
      <w:proofErr w:type="spellStart"/>
      <w:r>
        <w:t>vnd</w:t>
      </w:r>
      <w:proofErr w:type="spellEnd"/>
      <w:r>
        <w:t xml:space="preserve"> </w:t>
      </w:r>
      <w:proofErr w:type="spellStart"/>
      <w:r>
        <w:t>wil</w:t>
      </w:r>
      <w:proofErr w:type="spellEnd"/>
      <w:r>
        <w:t xml:space="preserve"> </w:t>
      </w:r>
      <w:proofErr w:type="spellStart"/>
      <w:r>
        <w:t>dz</w:t>
      </w:r>
      <w:proofErr w:type="spellEnd"/>
      <w:r>
        <w:t xml:space="preserve"> auch mit der </w:t>
      </w:r>
      <w:proofErr w:type="spellStart"/>
      <w:r>
        <w:t>schrift</w:t>
      </w:r>
      <w:proofErr w:type="spellEnd"/>
      <w:r>
        <w:t xml:space="preserve"> anzeigen/ das er </w:t>
      </w:r>
      <w:proofErr w:type="spellStart"/>
      <w:r>
        <w:t>warer</w:t>
      </w:r>
      <w:proofErr w:type="spellEnd"/>
      <w:r>
        <w:t xml:space="preserve"> Gott </w:t>
      </w:r>
      <w:proofErr w:type="spellStart"/>
      <w:r>
        <w:t>vnd</w:t>
      </w:r>
      <w:proofErr w:type="spellEnd"/>
      <w:r>
        <w:t xml:space="preserve"> </w:t>
      </w:r>
      <w:proofErr w:type="spellStart"/>
      <w:r>
        <w:t>mensch</w:t>
      </w:r>
      <w:proofErr w:type="spellEnd"/>
      <w:r>
        <w:t xml:space="preserve"> sey/ wider die Arianer/ </w:t>
      </w:r>
      <w:proofErr w:type="spellStart"/>
      <w:r>
        <w:t>vnd</w:t>
      </w:r>
      <w:proofErr w:type="spellEnd"/>
      <w:r>
        <w:t xml:space="preserve"> </w:t>
      </w:r>
      <w:proofErr w:type="spellStart"/>
      <w:r>
        <w:t>sunst</w:t>
      </w:r>
      <w:proofErr w:type="spellEnd"/>
      <w:r>
        <w:t xml:space="preserve"> andere </w:t>
      </w:r>
      <w:proofErr w:type="spellStart"/>
      <w:r>
        <w:t>Gotlosen</w:t>
      </w:r>
      <w:proofErr w:type="spellEnd"/>
      <w:r>
        <w:t xml:space="preserve">/ es </w:t>
      </w:r>
      <w:proofErr w:type="spellStart"/>
      <w:r>
        <w:t>sthet</w:t>
      </w:r>
      <w:proofErr w:type="spellEnd"/>
      <w:r>
        <w:t xml:space="preserve"> am 1. Buch </w:t>
      </w:r>
      <w:proofErr w:type="spellStart"/>
      <w:r>
        <w:t>Moisi</w:t>
      </w:r>
      <w:proofErr w:type="spellEnd"/>
      <w:r>
        <w:t xml:space="preserve"> im </w:t>
      </w:r>
      <w:proofErr w:type="spellStart"/>
      <w:r>
        <w:t>driten</w:t>
      </w:r>
      <w:proofErr w:type="spellEnd"/>
      <w:r>
        <w:t xml:space="preserve"> Capitel da Gott saget/ zu der schlangen: Ich will feindschafft setzen/ zwischen dir </w:t>
      </w:r>
      <w:proofErr w:type="spellStart"/>
      <w:r>
        <w:t>vnd</w:t>
      </w:r>
      <w:proofErr w:type="spellEnd"/>
      <w:r>
        <w:t xml:space="preserve"> dem </w:t>
      </w:r>
      <w:proofErr w:type="spellStart"/>
      <w:r>
        <w:t>weib</w:t>
      </w:r>
      <w:proofErr w:type="spellEnd"/>
      <w:r>
        <w:t xml:space="preserve">/ </w:t>
      </w:r>
      <w:proofErr w:type="spellStart"/>
      <w:r>
        <w:t>vnd</w:t>
      </w:r>
      <w:proofErr w:type="spellEnd"/>
      <w:r>
        <w:t xml:space="preserve"> zwischen deinem samen </w:t>
      </w:r>
      <w:proofErr w:type="spellStart"/>
      <w:r>
        <w:t>vnd</w:t>
      </w:r>
      <w:proofErr w:type="spellEnd"/>
      <w:r>
        <w:t xml:space="preserve"> </w:t>
      </w:r>
      <w:proofErr w:type="spellStart"/>
      <w:r>
        <w:t>jrem</w:t>
      </w:r>
      <w:proofErr w:type="spellEnd"/>
      <w:r>
        <w:t xml:space="preserve"> samen/ </w:t>
      </w:r>
      <w:proofErr w:type="spellStart"/>
      <w:r>
        <w:t>vnd</w:t>
      </w:r>
      <w:proofErr w:type="spellEnd"/>
      <w:r>
        <w:t xml:space="preserve"> derselbige </w:t>
      </w:r>
      <w:proofErr w:type="spellStart"/>
      <w:r>
        <w:t>sol</w:t>
      </w:r>
      <w:proofErr w:type="spellEnd"/>
      <w:r>
        <w:t xml:space="preserve"> dir dein </w:t>
      </w:r>
      <w:proofErr w:type="spellStart"/>
      <w:r>
        <w:t>kopf</w:t>
      </w:r>
      <w:proofErr w:type="spellEnd"/>
      <w:r>
        <w:t xml:space="preserve"> zerknirschen/ </w:t>
      </w:r>
      <w:proofErr w:type="spellStart"/>
      <w:r>
        <w:t>vnd</w:t>
      </w:r>
      <w:proofErr w:type="spellEnd"/>
      <w:r>
        <w:t xml:space="preserve"> zu </w:t>
      </w:r>
      <w:proofErr w:type="spellStart"/>
      <w:r>
        <w:t>schmetern</w:t>
      </w:r>
      <w:proofErr w:type="spellEnd"/>
      <w:r>
        <w:t xml:space="preserve">/ der same ist </w:t>
      </w:r>
      <w:proofErr w:type="spellStart"/>
      <w:r>
        <w:t>Cristus</w:t>
      </w:r>
      <w:proofErr w:type="spellEnd"/>
      <w:r>
        <w:t xml:space="preserve"> der Herre der von der </w:t>
      </w:r>
      <w:proofErr w:type="spellStart"/>
      <w:r>
        <w:t>Junckfrawen</w:t>
      </w:r>
      <w:proofErr w:type="spellEnd"/>
      <w:r>
        <w:t xml:space="preserve"> Marien geboren/ </w:t>
      </w:r>
      <w:proofErr w:type="spellStart"/>
      <w:r>
        <w:t>vnnd</w:t>
      </w:r>
      <w:proofErr w:type="spellEnd"/>
      <w:r>
        <w:t xml:space="preserve"> also in </w:t>
      </w:r>
      <w:proofErr w:type="spellStart"/>
      <w:r>
        <w:t>disem</w:t>
      </w:r>
      <w:proofErr w:type="spellEnd"/>
      <w:r>
        <w:t xml:space="preserve"> fall/ ein rechter </w:t>
      </w:r>
      <w:proofErr w:type="spellStart"/>
      <w:r>
        <w:t>warer</w:t>
      </w:r>
      <w:proofErr w:type="spellEnd"/>
      <w:r>
        <w:t xml:space="preserve"> natürlicher </w:t>
      </w:r>
      <w:proofErr w:type="spellStart"/>
      <w:r>
        <w:t>mensch</w:t>
      </w:r>
      <w:proofErr w:type="spellEnd"/>
      <w:r>
        <w:t xml:space="preserve"> befunden/ </w:t>
      </w:r>
      <w:proofErr w:type="spellStart"/>
      <w:r>
        <w:t>vnd</w:t>
      </w:r>
      <w:proofErr w:type="spellEnd"/>
      <w:r>
        <w:t xml:space="preserve"> hernach in allen eigenschafften/ auch wie </w:t>
      </w:r>
      <w:proofErr w:type="spellStart"/>
      <w:r>
        <w:t>vnser</w:t>
      </w:r>
      <w:proofErr w:type="spellEnd"/>
      <w:r>
        <w:t xml:space="preserve"> einer gesehen/ das ist der Christus/ der den </w:t>
      </w:r>
      <w:proofErr w:type="spellStart"/>
      <w:r>
        <w:t>kopff</w:t>
      </w:r>
      <w:proofErr w:type="spellEnd"/>
      <w:r>
        <w:t xml:space="preserve"> der alten schlangen </w:t>
      </w:r>
      <w:proofErr w:type="spellStart"/>
      <w:r>
        <w:t>zutretten</w:t>
      </w:r>
      <w:proofErr w:type="spellEnd"/>
      <w:r>
        <w:t xml:space="preserve"> </w:t>
      </w:r>
      <w:proofErr w:type="spellStart"/>
      <w:r>
        <w:t>vnd</w:t>
      </w:r>
      <w:proofErr w:type="spellEnd"/>
      <w:r>
        <w:t xml:space="preserve"> den todt die hellen/ auch den </w:t>
      </w:r>
      <w:proofErr w:type="spellStart"/>
      <w:r>
        <w:t>Teuffel</w:t>
      </w:r>
      <w:proofErr w:type="spellEnd"/>
      <w:r>
        <w:t xml:space="preserve"> darinnen </w:t>
      </w:r>
      <w:proofErr w:type="spellStart"/>
      <w:r>
        <w:t>vber</w:t>
      </w:r>
      <w:proofErr w:type="spellEnd"/>
      <w:r>
        <w:t xml:space="preserve"> wunden hat/ </w:t>
      </w:r>
      <w:proofErr w:type="spellStart"/>
      <w:r>
        <w:t>vnd</w:t>
      </w:r>
      <w:proofErr w:type="spellEnd"/>
      <w:r>
        <w:t xml:space="preserve"> </w:t>
      </w:r>
      <w:proofErr w:type="spellStart"/>
      <w:r>
        <w:t>ewigklich</w:t>
      </w:r>
      <w:proofErr w:type="spellEnd"/>
      <w:r>
        <w:t xml:space="preserve"> </w:t>
      </w:r>
      <w:proofErr w:type="spellStart"/>
      <w:r>
        <w:t>thriumphiert</w:t>
      </w:r>
      <w:proofErr w:type="spellEnd"/>
      <w:r>
        <w:t xml:space="preserve">/ in aller </w:t>
      </w:r>
      <w:proofErr w:type="spellStart"/>
      <w:r>
        <w:t>herligkeit</w:t>
      </w:r>
      <w:proofErr w:type="spellEnd"/>
      <w:r>
        <w:t xml:space="preserve">/ mit dem </w:t>
      </w:r>
      <w:proofErr w:type="spellStart"/>
      <w:r>
        <w:t>vatter</w:t>
      </w:r>
      <w:proofErr w:type="spellEnd"/>
      <w:r>
        <w:t xml:space="preserve"> </w:t>
      </w:r>
      <w:proofErr w:type="spellStart"/>
      <w:r>
        <w:t>vnd</w:t>
      </w:r>
      <w:proofErr w:type="spellEnd"/>
      <w:r>
        <w:t xml:space="preserve"> </w:t>
      </w:r>
      <w:proofErr w:type="spellStart"/>
      <w:r>
        <w:t>heyligen</w:t>
      </w:r>
      <w:proofErr w:type="spellEnd"/>
      <w:r>
        <w:t xml:space="preserve"> Geist/ </w:t>
      </w:r>
      <w:proofErr w:type="spellStart"/>
      <w:r>
        <w:t>vnnd</w:t>
      </w:r>
      <w:proofErr w:type="spellEnd"/>
      <w:r>
        <w:t xml:space="preserve"> in dem stuck oder </w:t>
      </w:r>
      <w:proofErr w:type="spellStart"/>
      <w:r>
        <w:t>bedencken</w:t>
      </w:r>
      <w:proofErr w:type="spellEnd"/>
      <w:r>
        <w:t xml:space="preserve">/ ist er ein </w:t>
      </w:r>
      <w:proofErr w:type="spellStart"/>
      <w:r>
        <w:t>warer</w:t>
      </w:r>
      <w:proofErr w:type="spellEnd"/>
      <w:r>
        <w:t xml:space="preserve"> gewaltiger Gott </w:t>
      </w:r>
      <w:proofErr w:type="spellStart"/>
      <w:r>
        <w:t>vnnd</w:t>
      </w:r>
      <w:proofErr w:type="spellEnd"/>
      <w:r>
        <w:t xml:space="preserve"> Herre/ also ist es klar/ vnnd augenscheinlich Jesum waren Gott </w:t>
      </w:r>
      <w:proofErr w:type="spellStart"/>
      <w:r>
        <w:t>vnnd</w:t>
      </w:r>
      <w:proofErr w:type="spellEnd"/>
      <w:r>
        <w:t xml:space="preserve"> </w:t>
      </w:r>
      <w:proofErr w:type="spellStart"/>
      <w:r>
        <w:t>menschen</w:t>
      </w:r>
      <w:proofErr w:type="spellEnd"/>
      <w:r>
        <w:t xml:space="preserve"> sein. </w:t>
      </w:r>
    </w:p>
    <w:p w14:paraId="236D339A" w14:textId="77777777" w:rsidR="009C2A21" w:rsidRDefault="009C2A21" w:rsidP="009C2A21">
      <w:pPr>
        <w:pStyle w:val="StandardWeb"/>
      </w:pPr>
      <w:r>
        <w:t xml:space="preserve">Wer weiter </w:t>
      </w:r>
      <w:proofErr w:type="spellStart"/>
      <w:r>
        <w:t>lust</w:t>
      </w:r>
      <w:proofErr w:type="spellEnd"/>
      <w:r>
        <w:t xml:space="preserve"> oder lieb von seiner </w:t>
      </w:r>
      <w:proofErr w:type="spellStart"/>
      <w:r>
        <w:t>herrligkeit</w:t>
      </w:r>
      <w:proofErr w:type="spellEnd"/>
      <w:r>
        <w:t xml:space="preserve"> hat zu lesen/ oder zu wissen der </w:t>
      </w:r>
      <w:proofErr w:type="spellStart"/>
      <w:r>
        <w:t>neme</w:t>
      </w:r>
      <w:proofErr w:type="spellEnd"/>
      <w:r>
        <w:t xml:space="preserve"> für sich das 6. Capitel in </w:t>
      </w:r>
      <w:proofErr w:type="spellStart"/>
      <w:r>
        <w:t>wellichem</w:t>
      </w:r>
      <w:proofErr w:type="spellEnd"/>
      <w:r>
        <w:t xml:space="preserve"> er Jubiliert </w:t>
      </w:r>
      <w:proofErr w:type="spellStart"/>
      <w:r>
        <w:t>vnnd</w:t>
      </w:r>
      <w:proofErr w:type="spellEnd"/>
      <w:r>
        <w:t xml:space="preserve"> also </w:t>
      </w:r>
      <w:proofErr w:type="spellStart"/>
      <w:r>
        <w:t>frolocket</w:t>
      </w:r>
      <w:proofErr w:type="spellEnd"/>
      <w:r>
        <w:t xml:space="preserve"> das er auch alle seine feinde trutzet </w:t>
      </w:r>
      <w:proofErr w:type="spellStart"/>
      <w:r>
        <w:t>vnd</w:t>
      </w:r>
      <w:proofErr w:type="spellEnd"/>
      <w:r>
        <w:t xml:space="preserve"> buchet/ ja </w:t>
      </w:r>
      <w:proofErr w:type="spellStart"/>
      <w:r>
        <w:t>vil</w:t>
      </w:r>
      <w:proofErr w:type="spellEnd"/>
      <w:r>
        <w:t xml:space="preserve"> </w:t>
      </w:r>
      <w:proofErr w:type="spellStart"/>
      <w:r>
        <w:t>mer</w:t>
      </w:r>
      <w:proofErr w:type="spellEnd"/>
      <w:r>
        <w:t xml:space="preserve"> zum </w:t>
      </w:r>
      <w:proofErr w:type="spellStart"/>
      <w:r>
        <w:t>kampff</w:t>
      </w:r>
      <w:proofErr w:type="spellEnd"/>
      <w:r>
        <w:t xml:space="preserve"> </w:t>
      </w:r>
      <w:proofErr w:type="spellStart"/>
      <w:r>
        <w:t>fodert</w:t>
      </w:r>
      <w:proofErr w:type="spellEnd"/>
      <w:r>
        <w:t xml:space="preserve">/ vnnd aller erst den selben rechten streit </w:t>
      </w:r>
      <w:proofErr w:type="spellStart"/>
      <w:r>
        <w:t>anbeuttet</w:t>
      </w:r>
      <w:proofErr w:type="spellEnd"/>
      <w:r>
        <w:t xml:space="preserve">/ für </w:t>
      </w:r>
      <w:proofErr w:type="spellStart"/>
      <w:r>
        <w:t>wellichen</w:t>
      </w:r>
      <w:proofErr w:type="spellEnd"/>
      <w:r>
        <w:t xml:space="preserve"> </w:t>
      </w:r>
      <w:proofErr w:type="spellStart"/>
      <w:r>
        <w:t>kampff</w:t>
      </w:r>
      <w:proofErr w:type="spellEnd"/>
      <w:r>
        <w:t xml:space="preserve"> </w:t>
      </w:r>
      <w:proofErr w:type="spellStart"/>
      <w:r>
        <w:t>vnd</w:t>
      </w:r>
      <w:proofErr w:type="spellEnd"/>
      <w:r>
        <w:t xml:space="preserve"> </w:t>
      </w:r>
      <w:proofErr w:type="spellStart"/>
      <w:r>
        <w:t>vberwindung</w:t>
      </w:r>
      <w:proofErr w:type="spellEnd"/>
      <w:r>
        <w:t xml:space="preserve"> der heilige Paulus im </w:t>
      </w:r>
      <w:proofErr w:type="spellStart"/>
      <w:r>
        <w:t>danck</w:t>
      </w:r>
      <w:proofErr w:type="spellEnd"/>
      <w:r>
        <w:t xml:space="preserve"> saget/ in der </w:t>
      </w:r>
      <w:proofErr w:type="spellStart"/>
      <w:r>
        <w:t>ERsten</w:t>
      </w:r>
      <w:proofErr w:type="spellEnd"/>
      <w:r>
        <w:t xml:space="preserve"> Epistel </w:t>
      </w:r>
      <w:proofErr w:type="spellStart"/>
      <w:r>
        <w:t>zun</w:t>
      </w:r>
      <w:proofErr w:type="spellEnd"/>
      <w:r>
        <w:t xml:space="preserve"> Chorintern am 15. Capitel/ da es saget: Gott sey </w:t>
      </w:r>
      <w:proofErr w:type="spellStart"/>
      <w:r>
        <w:t>danck</w:t>
      </w:r>
      <w:proofErr w:type="spellEnd"/>
      <w:r>
        <w:t xml:space="preserve"> </w:t>
      </w:r>
      <w:proofErr w:type="spellStart"/>
      <w:r>
        <w:t>vnd</w:t>
      </w:r>
      <w:proofErr w:type="spellEnd"/>
      <w:r>
        <w:t xml:space="preserve"> lob/ der </w:t>
      </w:r>
      <w:proofErr w:type="spellStart"/>
      <w:r>
        <w:t>vns</w:t>
      </w:r>
      <w:proofErr w:type="spellEnd"/>
      <w:r>
        <w:t xml:space="preserve"> </w:t>
      </w:r>
      <w:proofErr w:type="spellStart"/>
      <w:r>
        <w:t>vberwindung</w:t>
      </w:r>
      <w:proofErr w:type="spellEnd"/>
      <w:r>
        <w:t xml:space="preserve"> gegeben hat durch </w:t>
      </w:r>
      <w:proofErr w:type="spellStart"/>
      <w:r>
        <w:t>vnsern</w:t>
      </w:r>
      <w:proofErr w:type="spellEnd"/>
      <w:r>
        <w:t xml:space="preserve"> Herren Jesum Christum/ der ein rechter man ist/ Gottes </w:t>
      </w:r>
      <w:proofErr w:type="spellStart"/>
      <w:r>
        <w:t>wolthaten</w:t>
      </w:r>
      <w:proofErr w:type="spellEnd"/>
      <w:r>
        <w:t xml:space="preserve">/ die wir durch seinen Son empfangen haben/ </w:t>
      </w:r>
      <w:proofErr w:type="spellStart"/>
      <w:r>
        <w:t>rauß</w:t>
      </w:r>
      <w:proofErr w:type="spellEnd"/>
      <w:r>
        <w:t xml:space="preserve"> </w:t>
      </w:r>
      <w:proofErr w:type="spellStart"/>
      <w:r>
        <w:t>zustreichen</w:t>
      </w:r>
      <w:proofErr w:type="spellEnd"/>
      <w:r>
        <w:t xml:space="preserve">/ </w:t>
      </w:r>
      <w:proofErr w:type="spellStart"/>
      <w:r>
        <w:t>vnd</w:t>
      </w:r>
      <w:proofErr w:type="spellEnd"/>
      <w:r>
        <w:t xml:space="preserve"> </w:t>
      </w:r>
      <w:proofErr w:type="spellStart"/>
      <w:r>
        <w:t>vns</w:t>
      </w:r>
      <w:proofErr w:type="spellEnd"/>
      <w:r>
        <w:t xml:space="preserve"> nutz zu machen/ von </w:t>
      </w:r>
      <w:proofErr w:type="spellStart"/>
      <w:r>
        <w:t>disem</w:t>
      </w:r>
      <w:proofErr w:type="spellEnd"/>
      <w:r>
        <w:t xml:space="preserve"> sey im </w:t>
      </w:r>
      <w:proofErr w:type="spellStart"/>
      <w:r>
        <w:t>yetzigen</w:t>
      </w:r>
      <w:proofErr w:type="spellEnd"/>
      <w:r>
        <w:t xml:space="preserve"> </w:t>
      </w:r>
      <w:proofErr w:type="spellStart"/>
      <w:r>
        <w:t>Artickel</w:t>
      </w:r>
      <w:proofErr w:type="spellEnd"/>
      <w:r>
        <w:t xml:space="preserve"> auch genugsam gehandelt/ nun </w:t>
      </w:r>
      <w:proofErr w:type="spellStart"/>
      <w:r>
        <w:t>volget</w:t>
      </w:r>
      <w:proofErr w:type="spellEnd"/>
      <w:r>
        <w:t xml:space="preserve"> das ander stuck der </w:t>
      </w:r>
      <w:proofErr w:type="spellStart"/>
      <w:r>
        <w:t>erlösung</w:t>
      </w:r>
      <w:proofErr w:type="spellEnd"/>
      <w:r>
        <w:t xml:space="preserve">. </w:t>
      </w:r>
    </w:p>
    <w:p w14:paraId="2F615E02" w14:textId="77777777" w:rsidR="009C2A21" w:rsidRDefault="009C2A21" w:rsidP="009C2A21">
      <w:pPr>
        <w:pStyle w:val="berschrift4"/>
      </w:pPr>
      <w:r>
        <w:t xml:space="preserve">Der da empfangen ist/ von dem </w:t>
      </w:r>
      <w:proofErr w:type="spellStart"/>
      <w:r>
        <w:t>heyligen</w:t>
      </w:r>
      <w:proofErr w:type="spellEnd"/>
      <w:r>
        <w:t xml:space="preserve"> geist/ </w:t>
      </w:r>
      <w:proofErr w:type="spellStart"/>
      <w:r>
        <w:t>geborn</w:t>
      </w:r>
      <w:proofErr w:type="spellEnd"/>
      <w:r>
        <w:t xml:space="preserve"> </w:t>
      </w:r>
      <w:proofErr w:type="spellStart"/>
      <w:r>
        <w:t>auß</w:t>
      </w:r>
      <w:proofErr w:type="spellEnd"/>
      <w:r>
        <w:t xml:space="preserve"> Maria der </w:t>
      </w:r>
      <w:proofErr w:type="spellStart"/>
      <w:r>
        <w:t>junckfrawen</w:t>
      </w:r>
      <w:proofErr w:type="spellEnd"/>
      <w:r>
        <w:t>.</w:t>
      </w:r>
    </w:p>
    <w:p w14:paraId="45603C02" w14:textId="77777777" w:rsidR="009C2A21" w:rsidRDefault="009C2A21" w:rsidP="009C2A21">
      <w:pPr>
        <w:pStyle w:val="StandardWeb"/>
      </w:pPr>
      <w:proofErr w:type="spellStart"/>
      <w:r>
        <w:t>DEr</w:t>
      </w:r>
      <w:proofErr w:type="spellEnd"/>
      <w:r>
        <w:t xml:space="preserve"> verstand </w:t>
      </w:r>
      <w:proofErr w:type="spellStart"/>
      <w:r>
        <w:t>diser</w:t>
      </w:r>
      <w:proofErr w:type="spellEnd"/>
      <w:r>
        <w:t xml:space="preserve"> </w:t>
      </w:r>
      <w:proofErr w:type="spellStart"/>
      <w:r>
        <w:t>wort</w:t>
      </w:r>
      <w:proofErr w:type="spellEnd"/>
      <w:r>
        <w:t xml:space="preserve"> </w:t>
      </w:r>
      <w:proofErr w:type="spellStart"/>
      <w:r>
        <w:t>vnd</w:t>
      </w:r>
      <w:proofErr w:type="spellEnd"/>
      <w:r>
        <w:t xml:space="preserve"> </w:t>
      </w:r>
      <w:proofErr w:type="spellStart"/>
      <w:r>
        <w:t>inhalt</w:t>
      </w:r>
      <w:proofErr w:type="spellEnd"/>
      <w:r>
        <w:t xml:space="preserve"> ist dieser/ das ich mit dem </w:t>
      </w:r>
      <w:proofErr w:type="spellStart"/>
      <w:r>
        <w:t>hertzen</w:t>
      </w:r>
      <w:proofErr w:type="spellEnd"/>
      <w:r>
        <w:t xml:space="preserve"> glaub/ </w:t>
      </w:r>
      <w:proofErr w:type="spellStart"/>
      <w:r>
        <w:t>vnd</w:t>
      </w:r>
      <w:proofErr w:type="spellEnd"/>
      <w:r>
        <w:t xml:space="preserve"> mit dem munde frey </w:t>
      </w:r>
      <w:proofErr w:type="spellStart"/>
      <w:r>
        <w:t>offentlich</w:t>
      </w:r>
      <w:proofErr w:type="spellEnd"/>
      <w:r>
        <w:t xml:space="preserve"> bekenne/ wider alle </w:t>
      </w:r>
      <w:proofErr w:type="spellStart"/>
      <w:r>
        <w:t>ketzer</w:t>
      </w:r>
      <w:proofErr w:type="spellEnd"/>
      <w:r>
        <w:t xml:space="preserve"> </w:t>
      </w:r>
      <w:proofErr w:type="spellStart"/>
      <w:r>
        <w:t>vnnd</w:t>
      </w:r>
      <w:proofErr w:type="spellEnd"/>
      <w:r>
        <w:t xml:space="preserve"> </w:t>
      </w:r>
      <w:proofErr w:type="spellStart"/>
      <w:r>
        <w:t>verdampten</w:t>
      </w:r>
      <w:proofErr w:type="spellEnd"/>
      <w:r>
        <w:t xml:space="preserve"> </w:t>
      </w:r>
      <w:proofErr w:type="spellStart"/>
      <w:r>
        <w:t>Gotlosen</w:t>
      </w:r>
      <w:proofErr w:type="spellEnd"/>
      <w:r>
        <w:t xml:space="preserve">/ Christum den Son Gottes/ nicht allein von seinem himmlischen </w:t>
      </w:r>
      <w:proofErr w:type="spellStart"/>
      <w:r>
        <w:t>vatter</w:t>
      </w:r>
      <w:proofErr w:type="spellEnd"/>
      <w:r>
        <w:t xml:space="preserve"> von </w:t>
      </w:r>
      <w:proofErr w:type="spellStart"/>
      <w:r>
        <w:t>ewigkeyt</w:t>
      </w:r>
      <w:proofErr w:type="spellEnd"/>
      <w:r>
        <w:t xml:space="preserve"> geboren/ sondern auch </w:t>
      </w:r>
      <w:proofErr w:type="spellStart"/>
      <w:r>
        <w:t>beschliesse</w:t>
      </w:r>
      <w:proofErr w:type="spellEnd"/>
      <w:r>
        <w:t xml:space="preserve"> bey mir gewiß/ </w:t>
      </w:r>
      <w:proofErr w:type="spellStart"/>
      <w:r>
        <w:t>vnd</w:t>
      </w:r>
      <w:proofErr w:type="spellEnd"/>
      <w:r>
        <w:t xml:space="preserve"> </w:t>
      </w:r>
      <w:proofErr w:type="spellStart"/>
      <w:r>
        <w:t>ergreiff</w:t>
      </w:r>
      <w:proofErr w:type="spellEnd"/>
      <w:r>
        <w:t xml:space="preserve"> </w:t>
      </w:r>
      <w:proofErr w:type="spellStart"/>
      <w:r>
        <w:t>gentzlich</w:t>
      </w:r>
      <w:proofErr w:type="spellEnd"/>
      <w:r>
        <w:t xml:space="preserve"> mit meines </w:t>
      </w:r>
      <w:proofErr w:type="spellStart"/>
      <w:r>
        <w:t>hertzen</w:t>
      </w:r>
      <w:proofErr w:type="spellEnd"/>
      <w:r>
        <w:t xml:space="preserve"> </w:t>
      </w:r>
      <w:proofErr w:type="spellStart"/>
      <w:r>
        <w:t>vertrawen</w:t>
      </w:r>
      <w:proofErr w:type="spellEnd"/>
      <w:r>
        <w:t xml:space="preserve"> </w:t>
      </w:r>
      <w:proofErr w:type="spellStart"/>
      <w:r>
        <w:t>vnd</w:t>
      </w:r>
      <w:proofErr w:type="spellEnd"/>
      <w:r>
        <w:t xml:space="preserve"> glauben/ das do die Zeit erfüllet ward auch von seinem </w:t>
      </w:r>
      <w:proofErr w:type="spellStart"/>
      <w:r>
        <w:t>himmelischen</w:t>
      </w:r>
      <w:proofErr w:type="spellEnd"/>
      <w:r>
        <w:t xml:space="preserve"> </w:t>
      </w:r>
      <w:proofErr w:type="spellStart"/>
      <w:r>
        <w:t>vater</w:t>
      </w:r>
      <w:proofErr w:type="spellEnd"/>
      <w:r>
        <w:t xml:space="preserve"> </w:t>
      </w:r>
      <w:proofErr w:type="spellStart"/>
      <w:r>
        <w:t>gesand</w:t>
      </w:r>
      <w:proofErr w:type="spellEnd"/>
      <w:r>
        <w:t xml:space="preserve"> sey/ </w:t>
      </w:r>
      <w:proofErr w:type="spellStart"/>
      <w:r>
        <w:t>vnnd</w:t>
      </w:r>
      <w:proofErr w:type="spellEnd"/>
      <w:r>
        <w:t xml:space="preserve"> von der </w:t>
      </w:r>
      <w:proofErr w:type="spellStart"/>
      <w:r>
        <w:t>Junckfrawen</w:t>
      </w:r>
      <w:proofErr w:type="spellEnd"/>
      <w:r>
        <w:t xml:space="preserve"> Marien/ ein </w:t>
      </w:r>
      <w:proofErr w:type="spellStart"/>
      <w:r>
        <w:t>mensch</w:t>
      </w:r>
      <w:proofErr w:type="spellEnd"/>
      <w:r>
        <w:t xml:space="preserve"> geboren/ wie denn in dem fall der Apostel Paulus </w:t>
      </w:r>
      <w:proofErr w:type="spellStart"/>
      <w:r>
        <w:t>zun</w:t>
      </w:r>
      <w:proofErr w:type="spellEnd"/>
      <w:r>
        <w:t xml:space="preserve"> Gala. am 4. Wie es zu glauben sey fein </w:t>
      </w:r>
      <w:proofErr w:type="spellStart"/>
      <w:r>
        <w:t>vnd</w:t>
      </w:r>
      <w:proofErr w:type="spellEnd"/>
      <w:r>
        <w:t xml:space="preserve"> </w:t>
      </w:r>
      <w:proofErr w:type="spellStart"/>
      <w:r>
        <w:t>hüpsch</w:t>
      </w:r>
      <w:proofErr w:type="spellEnd"/>
      <w:r>
        <w:t xml:space="preserve"> </w:t>
      </w:r>
      <w:proofErr w:type="spellStart"/>
      <w:r>
        <w:t>verkleret</w:t>
      </w:r>
      <w:proofErr w:type="spellEnd"/>
      <w:r>
        <w:t xml:space="preserve"> </w:t>
      </w:r>
      <w:proofErr w:type="spellStart"/>
      <w:r>
        <w:t>vnd</w:t>
      </w:r>
      <w:proofErr w:type="spellEnd"/>
      <w:r>
        <w:t xml:space="preserve"> dargibt/ das hernach auch der Engel des Herren/ Luce am 1. </w:t>
      </w:r>
      <w:proofErr w:type="spellStart"/>
      <w:r>
        <w:t>Propheceyet</w:t>
      </w:r>
      <w:proofErr w:type="spellEnd"/>
      <w:r>
        <w:t xml:space="preserve">/ </w:t>
      </w:r>
      <w:proofErr w:type="spellStart"/>
      <w:r>
        <w:t>vnd</w:t>
      </w:r>
      <w:proofErr w:type="spellEnd"/>
      <w:r>
        <w:t xml:space="preserve"> verkündigt do er saget: Sey </w:t>
      </w:r>
      <w:proofErr w:type="spellStart"/>
      <w:r>
        <w:t>gegrüsset</w:t>
      </w:r>
      <w:proofErr w:type="spellEnd"/>
      <w:r>
        <w:t xml:space="preserve"> </w:t>
      </w:r>
      <w:proofErr w:type="spellStart"/>
      <w:r>
        <w:t>maria</w:t>
      </w:r>
      <w:proofErr w:type="spellEnd"/>
      <w:r>
        <w:t xml:space="preserve">/ der du bist voller </w:t>
      </w:r>
      <w:proofErr w:type="spellStart"/>
      <w:r>
        <w:t>gnaden</w:t>
      </w:r>
      <w:proofErr w:type="spellEnd"/>
      <w:r>
        <w:t xml:space="preserve">/ der Herr ist mit dir/ du bis gebenedeyet/ </w:t>
      </w:r>
      <w:proofErr w:type="spellStart"/>
      <w:r>
        <w:t>vnter</w:t>
      </w:r>
      <w:proofErr w:type="spellEnd"/>
      <w:r>
        <w:t xml:space="preserve"> den </w:t>
      </w:r>
      <w:proofErr w:type="spellStart"/>
      <w:r>
        <w:t>weybern</w:t>
      </w:r>
      <w:proofErr w:type="spellEnd"/>
      <w:r>
        <w:t xml:space="preserve">/ </w:t>
      </w:r>
      <w:proofErr w:type="spellStart"/>
      <w:r>
        <w:t>vnnd</w:t>
      </w:r>
      <w:proofErr w:type="spellEnd"/>
      <w:r>
        <w:t xml:space="preserve"> gebenedeyet ist die </w:t>
      </w:r>
      <w:proofErr w:type="spellStart"/>
      <w:r>
        <w:t>frucht</w:t>
      </w:r>
      <w:proofErr w:type="spellEnd"/>
      <w:r>
        <w:t xml:space="preserve"> deines </w:t>
      </w:r>
      <w:proofErr w:type="spellStart"/>
      <w:r>
        <w:t>leibs</w:t>
      </w:r>
      <w:proofErr w:type="spellEnd"/>
      <w:r>
        <w:t xml:space="preserve"> rc. </w:t>
      </w:r>
      <w:proofErr w:type="spellStart"/>
      <w:r>
        <w:t>Vnd</w:t>
      </w:r>
      <w:proofErr w:type="spellEnd"/>
      <w:r>
        <w:t xml:space="preserve"> anders wo/ der heilige Geist </w:t>
      </w:r>
      <w:proofErr w:type="spellStart"/>
      <w:r>
        <w:t>wirt</w:t>
      </w:r>
      <w:proofErr w:type="spellEnd"/>
      <w:r>
        <w:t xml:space="preserve"> </w:t>
      </w:r>
      <w:proofErr w:type="spellStart"/>
      <w:r>
        <w:t>vber</w:t>
      </w:r>
      <w:proofErr w:type="spellEnd"/>
      <w:r>
        <w:t xml:space="preserve"> dich kommen/ als Math. am 1. Das es nicht ein schlechter </w:t>
      </w:r>
      <w:proofErr w:type="spellStart"/>
      <w:r>
        <w:t>vatter</w:t>
      </w:r>
      <w:proofErr w:type="spellEnd"/>
      <w:r>
        <w:t xml:space="preserve"> </w:t>
      </w:r>
      <w:proofErr w:type="spellStart"/>
      <w:r>
        <w:t>gewessen</w:t>
      </w:r>
      <w:proofErr w:type="spellEnd"/>
      <w:r>
        <w:t xml:space="preserve"> ist. </w:t>
      </w:r>
    </w:p>
    <w:p w14:paraId="17EAE4EE" w14:textId="77777777" w:rsidR="009C2A21" w:rsidRDefault="009C2A21" w:rsidP="009C2A21">
      <w:pPr>
        <w:pStyle w:val="StandardWeb"/>
      </w:pPr>
      <w:r>
        <w:t xml:space="preserve">Dieweil </w:t>
      </w:r>
      <w:proofErr w:type="spellStart"/>
      <w:r>
        <w:t>vnser</w:t>
      </w:r>
      <w:proofErr w:type="spellEnd"/>
      <w:r>
        <w:t xml:space="preserve"> </w:t>
      </w:r>
      <w:proofErr w:type="spellStart"/>
      <w:r>
        <w:t>fleisch</w:t>
      </w:r>
      <w:proofErr w:type="spellEnd"/>
      <w:r>
        <w:t xml:space="preserve"> </w:t>
      </w:r>
      <w:proofErr w:type="spellStart"/>
      <w:r>
        <w:t>vnnd</w:t>
      </w:r>
      <w:proofErr w:type="spellEnd"/>
      <w:r>
        <w:t xml:space="preserve"> </w:t>
      </w:r>
      <w:proofErr w:type="spellStart"/>
      <w:r>
        <w:t>blut</w:t>
      </w:r>
      <w:proofErr w:type="spellEnd"/>
      <w:r>
        <w:t xml:space="preserve">/ nicht erbet das reich Gottes/ sonder hat ein </w:t>
      </w:r>
      <w:proofErr w:type="spellStart"/>
      <w:r>
        <w:t>hohers</w:t>
      </w:r>
      <w:proofErr w:type="spellEnd"/>
      <w:r>
        <w:t xml:space="preserve"> </w:t>
      </w:r>
      <w:proofErr w:type="spellStart"/>
      <w:r>
        <w:t>vnd</w:t>
      </w:r>
      <w:proofErr w:type="spellEnd"/>
      <w:r>
        <w:t xml:space="preserve"> anders </w:t>
      </w:r>
      <w:proofErr w:type="spellStart"/>
      <w:r>
        <w:t>verhanden</w:t>
      </w:r>
      <w:proofErr w:type="spellEnd"/>
      <w:r>
        <w:t xml:space="preserve"> sein müssen/ nemlich das </w:t>
      </w:r>
      <w:proofErr w:type="spellStart"/>
      <w:r>
        <w:t>werck</w:t>
      </w:r>
      <w:proofErr w:type="spellEnd"/>
      <w:r>
        <w:t xml:space="preserve"> des </w:t>
      </w:r>
      <w:proofErr w:type="spellStart"/>
      <w:r>
        <w:t>heyligen</w:t>
      </w:r>
      <w:proofErr w:type="spellEnd"/>
      <w:r>
        <w:t xml:space="preserve"> Geistes/ da durch der Son </w:t>
      </w:r>
      <w:proofErr w:type="spellStart"/>
      <w:r>
        <w:t>Gotes</w:t>
      </w:r>
      <w:proofErr w:type="spellEnd"/>
      <w:r>
        <w:t xml:space="preserve"> in </w:t>
      </w:r>
      <w:proofErr w:type="spellStart"/>
      <w:r>
        <w:t>vnser</w:t>
      </w:r>
      <w:proofErr w:type="spellEnd"/>
      <w:r>
        <w:t xml:space="preserve"> </w:t>
      </w:r>
      <w:proofErr w:type="spellStart"/>
      <w:r>
        <w:t>sundlich</w:t>
      </w:r>
      <w:proofErr w:type="spellEnd"/>
      <w:r>
        <w:t xml:space="preserve"> </w:t>
      </w:r>
      <w:proofErr w:type="spellStart"/>
      <w:r>
        <w:t>fleisch</w:t>
      </w:r>
      <w:proofErr w:type="spellEnd"/>
      <w:r>
        <w:t xml:space="preserve"> </w:t>
      </w:r>
      <w:proofErr w:type="spellStart"/>
      <w:r>
        <w:t>gekummen</w:t>
      </w:r>
      <w:proofErr w:type="spellEnd"/>
      <w:r>
        <w:t xml:space="preserve"> ist/ der dem </w:t>
      </w:r>
      <w:proofErr w:type="spellStart"/>
      <w:r>
        <w:t>Teuffel</w:t>
      </w:r>
      <w:proofErr w:type="spellEnd"/>
      <w:r>
        <w:t xml:space="preserve"> sein reich </w:t>
      </w:r>
      <w:proofErr w:type="spellStart"/>
      <w:r>
        <w:t>vnnd</w:t>
      </w:r>
      <w:proofErr w:type="spellEnd"/>
      <w:r>
        <w:t xml:space="preserve"> </w:t>
      </w:r>
      <w:proofErr w:type="spellStart"/>
      <w:r>
        <w:t>regement</w:t>
      </w:r>
      <w:proofErr w:type="spellEnd"/>
      <w:r>
        <w:t xml:space="preserve"> genommen </w:t>
      </w:r>
      <w:proofErr w:type="spellStart"/>
      <w:r>
        <w:t>vnd</w:t>
      </w:r>
      <w:proofErr w:type="spellEnd"/>
      <w:r>
        <w:t xml:space="preserve"> zerstöret hat/ </w:t>
      </w:r>
      <w:proofErr w:type="spellStart"/>
      <w:r>
        <w:t>vnd</w:t>
      </w:r>
      <w:proofErr w:type="spellEnd"/>
      <w:r>
        <w:t xml:space="preserve"> von des wegen auch </w:t>
      </w:r>
      <w:proofErr w:type="spellStart"/>
      <w:r>
        <w:t>vnser</w:t>
      </w:r>
      <w:proofErr w:type="spellEnd"/>
      <w:r>
        <w:t xml:space="preserve"> </w:t>
      </w:r>
      <w:proofErr w:type="spellStart"/>
      <w:r>
        <w:t>vnreine</w:t>
      </w:r>
      <w:proofErr w:type="spellEnd"/>
      <w:r>
        <w:t xml:space="preserve"> </w:t>
      </w:r>
      <w:proofErr w:type="spellStart"/>
      <w:r>
        <w:t>vnd</w:t>
      </w:r>
      <w:proofErr w:type="spellEnd"/>
      <w:r>
        <w:t xml:space="preserve"> </w:t>
      </w:r>
      <w:proofErr w:type="spellStart"/>
      <w:r>
        <w:t>bemackelte</w:t>
      </w:r>
      <w:proofErr w:type="spellEnd"/>
      <w:r>
        <w:t xml:space="preserve"> </w:t>
      </w:r>
      <w:proofErr w:type="spellStart"/>
      <w:r>
        <w:t>art</w:t>
      </w:r>
      <w:proofErr w:type="spellEnd"/>
      <w:r>
        <w:t xml:space="preserve">/ </w:t>
      </w:r>
      <w:proofErr w:type="spellStart"/>
      <w:r>
        <w:t>vnd</w:t>
      </w:r>
      <w:proofErr w:type="spellEnd"/>
      <w:r>
        <w:t xml:space="preserve"> eigenschafft/ in allen doch </w:t>
      </w:r>
      <w:proofErr w:type="spellStart"/>
      <w:r>
        <w:t>ane</w:t>
      </w:r>
      <w:proofErr w:type="spellEnd"/>
      <w:r>
        <w:t xml:space="preserve"> </w:t>
      </w:r>
      <w:proofErr w:type="spellStart"/>
      <w:r>
        <w:t>sünde</w:t>
      </w:r>
      <w:proofErr w:type="spellEnd"/>
      <w:r>
        <w:t xml:space="preserve"> an sich </w:t>
      </w:r>
      <w:proofErr w:type="spellStart"/>
      <w:r>
        <w:t>genomen</w:t>
      </w:r>
      <w:proofErr w:type="spellEnd"/>
      <w:r>
        <w:t xml:space="preserve">/ das durch diese seine </w:t>
      </w:r>
      <w:proofErr w:type="spellStart"/>
      <w:r>
        <w:t>heylige</w:t>
      </w:r>
      <w:proofErr w:type="spellEnd"/>
      <w:r>
        <w:t xml:space="preserve"> </w:t>
      </w:r>
      <w:proofErr w:type="spellStart"/>
      <w:r>
        <w:t>vnnd</w:t>
      </w:r>
      <w:proofErr w:type="spellEnd"/>
      <w:r>
        <w:t xml:space="preserve"> zarte </w:t>
      </w:r>
      <w:proofErr w:type="spellStart"/>
      <w:r>
        <w:t>geburt</w:t>
      </w:r>
      <w:proofErr w:type="spellEnd"/>
      <w:r>
        <w:t xml:space="preserve">/ der fall </w:t>
      </w:r>
      <w:proofErr w:type="spellStart"/>
      <w:r>
        <w:t>vnserer</w:t>
      </w:r>
      <w:proofErr w:type="spellEnd"/>
      <w:r>
        <w:t xml:space="preserve"> </w:t>
      </w:r>
      <w:proofErr w:type="spellStart"/>
      <w:r>
        <w:t>elteren</w:t>
      </w:r>
      <w:proofErr w:type="spellEnd"/>
      <w:r>
        <w:t xml:space="preserve"> </w:t>
      </w:r>
      <w:proofErr w:type="spellStart"/>
      <w:r>
        <w:t>adams</w:t>
      </w:r>
      <w:proofErr w:type="spellEnd"/>
      <w:r>
        <w:t xml:space="preserve"> </w:t>
      </w:r>
      <w:proofErr w:type="spellStart"/>
      <w:r>
        <w:t>vnd</w:t>
      </w:r>
      <w:proofErr w:type="spellEnd"/>
      <w:r>
        <w:t xml:space="preserve"> </w:t>
      </w:r>
      <w:proofErr w:type="spellStart"/>
      <w:r>
        <w:t>Eua</w:t>
      </w:r>
      <w:proofErr w:type="spellEnd"/>
      <w:r>
        <w:t xml:space="preserve">/ </w:t>
      </w:r>
      <w:proofErr w:type="spellStart"/>
      <w:r>
        <w:t>widerumb</w:t>
      </w:r>
      <w:proofErr w:type="spellEnd"/>
      <w:r>
        <w:t xml:space="preserve"> erstattet </w:t>
      </w:r>
      <w:proofErr w:type="spellStart"/>
      <w:r>
        <w:t>vnd</w:t>
      </w:r>
      <w:proofErr w:type="spellEnd"/>
      <w:r>
        <w:t xml:space="preserve"> </w:t>
      </w:r>
      <w:proofErr w:type="spellStart"/>
      <w:r>
        <w:t>erfullet</w:t>
      </w:r>
      <w:proofErr w:type="spellEnd"/>
      <w:r>
        <w:t xml:space="preserve"> wurde/ </w:t>
      </w:r>
      <w:proofErr w:type="spellStart"/>
      <w:r>
        <w:t>vnd</w:t>
      </w:r>
      <w:proofErr w:type="spellEnd"/>
      <w:r>
        <w:t xml:space="preserve"> wir Gott </w:t>
      </w:r>
      <w:proofErr w:type="spellStart"/>
      <w:r>
        <w:t>versünet</w:t>
      </w:r>
      <w:proofErr w:type="spellEnd"/>
      <w:r>
        <w:t xml:space="preserve"> gefielen </w:t>
      </w:r>
      <w:proofErr w:type="spellStart"/>
      <w:r>
        <w:t>vnd</w:t>
      </w:r>
      <w:proofErr w:type="spellEnd"/>
      <w:r>
        <w:t xml:space="preserve"> selig wurden/ damit der </w:t>
      </w:r>
      <w:proofErr w:type="spellStart"/>
      <w:r>
        <w:t>zoren</w:t>
      </w:r>
      <w:proofErr w:type="spellEnd"/>
      <w:r>
        <w:t xml:space="preserve"> seines </w:t>
      </w:r>
      <w:proofErr w:type="spellStart"/>
      <w:r>
        <w:t>vattern</w:t>
      </w:r>
      <w:proofErr w:type="spellEnd"/>
      <w:r>
        <w:t xml:space="preserve"> gestillet/ </w:t>
      </w:r>
      <w:proofErr w:type="spellStart"/>
      <w:r>
        <w:t>vnd</w:t>
      </w:r>
      <w:proofErr w:type="spellEnd"/>
      <w:r>
        <w:t xml:space="preserve"> </w:t>
      </w:r>
      <w:proofErr w:type="spellStart"/>
      <w:r>
        <w:t>vernüget</w:t>
      </w:r>
      <w:proofErr w:type="spellEnd"/>
      <w:r>
        <w:t xml:space="preserve"> wurde/ dabey ichs </w:t>
      </w:r>
      <w:proofErr w:type="spellStart"/>
      <w:r>
        <w:t>wil</w:t>
      </w:r>
      <w:proofErr w:type="spellEnd"/>
      <w:r>
        <w:t xml:space="preserve"> lassen bleiben/ </w:t>
      </w:r>
      <w:proofErr w:type="spellStart"/>
      <w:r>
        <w:t>vnnd</w:t>
      </w:r>
      <w:proofErr w:type="spellEnd"/>
      <w:r>
        <w:t xml:space="preserve"> das dritte stuck der </w:t>
      </w:r>
      <w:proofErr w:type="spellStart"/>
      <w:r>
        <w:t>erlösung</w:t>
      </w:r>
      <w:proofErr w:type="spellEnd"/>
      <w:r>
        <w:t xml:space="preserve"> </w:t>
      </w:r>
      <w:proofErr w:type="spellStart"/>
      <w:r>
        <w:t>angreiffen</w:t>
      </w:r>
      <w:proofErr w:type="spellEnd"/>
      <w:r>
        <w:t xml:space="preserve">/ </w:t>
      </w:r>
      <w:proofErr w:type="spellStart"/>
      <w:r>
        <w:t>vnd</w:t>
      </w:r>
      <w:proofErr w:type="spellEnd"/>
      <w:r>
        <w:t xml:space="preserve"> ist das wie da folget. </w:t>
      </w:r>
    </w:p>
    <w:p w14:paraId="295D4DE3" w14:textId="77777777" w:rsidR="009C2A21" w:rsidRDefault="009C2A21" w:rsidP="009C2A21">
      <w:pPr>
        <w:pStyle w:val="berschrift4"/>
      </w:pPr>
      <w:r>
        <w:t xml:space="preserve">Gelitten </w:t>
      </w:r>
      <w:proofErr w:type="spellStart"/>
      <w:r>
        <w:t>vnter</w:t>
      </w:r>
      <w:proofErr w:type="spellEnd"/>
      <w:r>
        <w:t xml:space="preserve"> </w:t>
      </w:r>
      <w:proofErr w:type="spellStart"/>
      <w:r>
        <w:t>pontio</w:t>
      </w:r>
      <w:proofErr w:type="spellEnd"/>
      <w:r>
        <w:t xml:space="preserve"> </w:t>
      </w:r>
      <w:proofErr w:type="spellStart"/>
      <w:r>
        <w:t>Pylato</w:t>
      </w:r>
      <w:proofErr w:type="spellEnd"/>
      <w:r>
        <w:t xml:space="preserve"> </w:t>
      </w:r>
      <w:proofErr w:type="spellStart"/>
      <w:r>
        <w:t>gecreutziget</w:t>
      </w:r>
      <w:proofErr w:type="spellEnd"/>
      <w:r>
        <w:t xml:space="preserve">/ gestorben </w:t>
      </w:r>
      <w:proofErr w:type="spellStart"/>
      <w:r>
        <w:t>vnd</w:t>
      </w:r>
      <w:proofErr w:type="spellEnd"/>
      <w:r>
        <w:t xml:space="preserve"> begraben.</w:t>
      </w:r>
    </w:p>
    <w:p w14:paraId="7B81C59E" w14:textId="77777777" w:rsidR="009C2A21" w:rsidRDefault="009C2A21" w:rsidP="009C2A21">
      <w:pPr>
        <w:pStyle w:val="StandardWeb"/>
      </w:pPr>
      <w:proofErr w:type="spellStart"/>
      <w:r>
        <w:t>HIe</w:t>
      </w:r>
      <w:proofErr w:type="spellEnd"/>
      <w:r>
        <w:t xml:space="preserve"> bekenn </w:t>
      </w:r>
      <w:proofErr w:type="spellStart"/>
      <w:r>
        <w:t>vnd</w:t>
      </w:r>
      <w:proofErr w:type="spellEnd"/>
      <w:r>
        <w:t xml:space="preserve"> glaub ich </w:t>
      </w:r>
      <w:proofErr w:type="spellStart"/>
      <w:r>
        <w:t>vngezweiffelt</w:t>
      </w:r>
      <w:proofErr w:type="spellEnd"/>
      <w:r>
        <w:t xml:space="preserve">/ </w:t>
      </w:r>
      <w:proofErr w:type="spellStart"/>
      <w:r>
        <w:t>dz</w:t>
      </w:r>
      <w:proofErr w:type="spellEnd"/>
      <w:r>
        <w:t xml:space="preserve"> mein </w:t>
      </w:r>
      <w:proofErr w:type="spellStart"/>
      <w:r>
        <w:t>herr</w:t>
      </w:r>
      <w:proofErr w:type="spellEnd"/>
      <w:r>
        <w:t xml:space="preserve"> </w:t>
      </w:r>
      <w:proofErr w:type="spellStart"/>
      <w:r>
        <w:t>vnd</w:t>
      </w:r>
      <w:proofErr w:type="spellEnd"/>
      <w:r>
        <w:t xml:space="preserve"> </w:t>
      </w:r>
      <w:proofErr w:type="spellStart"/>
      <w:r>
        <w:t>erlöser</w:t>
      </w:r>
      <w:proofErr w:type="spellEnd"/>
      <w:r>
        <w:t xml:space="preserve">/ mich </w:t>
      </w:r>
      <w:proofErr w:type="spellStart"/>
      <w:r>
        <w:t>verdamten</w:t>
      </w:r>
      <w:proofErr w:type="spellEnd"/>
      <w:r>
        <w:t xml:space="preserve"> </w:t>
      </w:r>
      <w:proofErr w:type="spellStart"/>
      <w:r>
        <w:t>vnd</w:t>
      </w:r>
      <w:proofErr w:type="spellEnd"/>
      <w:r>
        <w:t xml:space="preserve"> verlornen </w:t>
      </w:r>
      <w:proofErr w:type="spellStart"/>
      <w:r>
        <w:t>menschen</w:t>
      </w:r>
      <w:proofErr w:type="spellEnd"/>
      <w:r>
        <w:t xml:space="preserve">/ </w:t>
      </w:r>
      <w:proofErr w:type="spellStart"/>
      <w:r>
        <w:t>vnd</w:t>
      </w:r>
      <w:proofErr w:type="spellEnd"/>
      <w:r>
        <w:t xml:space="preserve"> der ewigen </w:t>
      </w:r>
      <w:proofErr w:type="spellStart"/>
      <w:r>
        <w:t>verdamnus</w:t>
      </w:r>
      <w:proofErr w:type="spellEnd"/>
      <w:r>
        <w:t xml:space="preserve"> </w:t>
      </w:r>
      <w:proofErr w:type="spellStart"/>
      <w:r>
        <w:t>vnd</w:t>
      </w:r>
      <w:proofErr w:type="spellEnd"/>
      <w:r>
        <w:t xml:space="preserve"> </w:t>
      </w:r>
      <w:proofErr w:type="spellStart"/>
      <w:r>
        <w:t>grichts</w:t>
      </w:r>
      <w:proofErr w:type="spellEnd"/>
      <w:r>
        <w:t xml:space="preserve"> schuldig </w:t>
      </w:r>
      <w:proofErr w:type="spellStart"/>
      <w:r>
        <w:t>vnd</w:t>
      </w:r>
      <w:proofErr w:type="spellEnd"/>
      <w:r>
        <w:t xml:space="preserve"> </w:t>
      </w:r>
      <w:proofErr w:type="spellStart"/>
      <w:r>
        <w:t>wirdig</w:t>
      </w:r>
      <w:proofErr w:type="spellEnd"/>
      <w:r>
        <w:t xml:space="preserve"> mit seinem bittern todt </w:t>
      </w:r>
      <w:proofErr w:type="spellStart"/>
      <w:r>
        <w:t>vnd</w:t>
      </w:r>
      <w:proofErr w:type="spellEnd"/>
      <w:r>
        <w:t xml:space="preserve"> leiden/ mich von den </w:t>
      </w:r>
      <w:proofErr w:type="spellStart"/>
      <w:r>
        <w:t>sünden</w:t>
      </w:r>
      <w:proofErr w:type="spellEnd"/>
      <w:r>
        <w:t xml:space="preserve"> </w:t>
      </w:r>
      <w:proofErr w:type="spellStart"/>
      <w:r>
        <w:t>vnd</w:t>
      </w:r>
      <w:proofErr w:type="spellEnd"/>
      <w:r>
        <w:t xml:space="preserve"> reich des Satans erlöset </w:t>
      </w:r>
      <w:proofErr w:type="spellStart"/>
      <w:r>
        <w:t>vnd</w:t>
      </w:r>
      <w:proofErr w:type="spellEnd"/>
      <w:r>
        <w:t xml:space="preserve"> erlediget hab/ </w:t>
      </w:r>
      <w:proofErr w:type="spellStart"/>
      <w:r>
        <w:t>vnnd</w:t>
      </w:r>
      <w:proofErr w:type="spellEnd"/>
      <w:r>
        <w:t xml:space="preserve"> mich eben durch solche seine </w:t>
      </w:r>
      <w:proofErr w:type="spellStart"/>
      <w:r>
        <w:t>marter</w:t>
      </w:r>
      <w:proofErr w:type="spellEnd"/>
      <w:r>
        <w:t xml:space="preserve"> </w:t>
      </w:r>
      <w:proofErr w:type="spellStart"/>
      <w:r>
        <w:t>jm</w:t>
      </w:r>
      <w:proofErr w:type="spellEnd"/>
      <w:r>
        <w:t xml:space="preserve"> eigen gemacht/ das ich forthin </w:t>
      </w:r>
      <w:proofErr w:type="spellStart"/>
      <w:r>
        <w:t>jn</w:t>
      </w:r>
      <w:proofErr w:type="spellEnd"/>
      <w:r>
        <w:t xml:space="preserve"> für einen </w:t>
      </w:r>
      <w:proofErr w:type="spellStart"/>
      <w:r>
        <w:t>eröser</w:t>
      </w:r>
      <w:proofErr w:type="spellEnd"/>
      <w:r>
        <w:t xml:space="preserve"> vnnd Herrn erkenne/ </w:t>
      </w:r>
      <w:proofErr w:type="spellStart"/>
      <w:r>
        <w:t>vnnd</w:t>
      </w:r>
      <w:proofErr w:type="spellEnd"/>
      <w:r>
        <w:t xml:space="preserve"> </w:t>
      </w:r>
      <w:proofErr w:type="spellStart"/>
      <w:r>
        <w:t>jm</w:t>
      </w:r>
      <w:proofErr w:type="spellEnd"/>
      <w:r>
        <w:t xml:space="preserve"> allein lebe/ </w:t>
      </w:r>
      <w:proofErr w:type="spellStart"/>
      <w:r>
        <w:t>vnd</w:t>
      </w:r>
      <w:proofErr w:type="spellEnd"/>
      <w:r>
        <w:t xml:space="preserve"> mit im ewig </w:t>
      </w:r>
      <w:proofErr w:type="spellStart"/>
      <w:r>
        <w:t>were</w:t>
      </w:r>
      <w:proofErr w:type="spellEnd"/>
      <w:r>
        <w:t xml:space="preserve">/ </w:t>
      </w:r>
      <w:proofErr w:type="spellStart"/>
      <w:r>
        <w:t>vnd</w:t>
      </w:r>
      <w:proofErr w:type="spellEnd"/>
      <w:r>
        <w:t xml:space="preserve"> regiere wie Paulus der man </w:t>
      </w:r>
      <w:proofErr w:type="spellStart"/>
      <w:r>
        <w:t>Gotes</w:t>
      </w:r>
      <w:proofErr w:type="spellEnd"/>
      <w:r>
        <w:t xml:space="preserve"> durch </w:t>
      </w:r>
      <w:proofErr w:type="spellStart"/>
      <w:r>
        <w:t>dz</w:t>
      </w:r>
      <w:proofErr w:type="spellEnd"/>
      <w:r>
        <w:t xml:space="preserve"> eingeben des heiligen geist saget: So wir mit </w:t>
      </w:r>
      <w:proofErr w:type="spellStart"/>
      <w:r>
        <w:t>jm</w:t>
      </w:r>
      <w:proofErr w:type="spellEnd"/>
      <w:r>
        <w:t xml:space="preserve"> leiden so </w:t>
      </w:r>
      <w:proofErr w:type="spellStart"/>
      <w:r>
        <w:t>herschen</w:t>
      </w:r>
      <w:proofErr w:type="spellEnd"/>
      <w:r>
        <w:t xml:space="preserve"> wir auch mit </w:t>
      </w:r>
      <w:proofErr w:type="spellStart"/>
      <w:r>
        <w:t>jm</w:t>
      </w:r>
      <w:proofErr w:type="spellEnd"/>
      <w:r>
        <w:t xml:space="preserve">/ solche </w:t>
      </w:r>
      <w:proofErr w:type="spellStart"/>
      <w:r>
        <w:t>wolthat</w:t>
      </w:r>
      <w:proofErr w:type="spellEnd"/>
      <w:r>
        <w:t xml:space="preserve"> hat </w:t>
      </w:r>
      <w:proofErr w:type="spellStart"/>
      <w:r>
        <w:t>vns</w:t>
      </w:r>
      <w:proofErr w:type="spellEnd"/>
      <w:r>
        <w:t xml:space="preserve"> Gott durch seines lieben </w:t>
      </w:r>
      <w:proofErr w:type="spellStart"/>
      <w:r>
        <w:t>Sons</w:t>
      </w:r>
      <w:proofErr w:type="spellEnd"/>
      <w:r>
        <w:t xml:space="preserve"> sterben gethan/ wie der liebe Petrus in der ersten Epistel/ </w:t>
      </w:r>
      <w:proofErr w:type="spellStart"/>
      <w:r>
        <w:t>vnd</w:t>
      </w:r>
      <w:proofErr w:type="spellEnd"/>
      <w:r>
        <w:t xml:space="preserve"> auch am ersten </w:t>
      </w:r>
      <w:proofErr w:type="spellStart"/>
      <w:r>
        <w:t>Capi</w:t>
      </w:r>
      <w:proofErr w:type="spellEnd"/>
      <w:r>
        <w:t xml:space="preserve">. sehr </w:t>
      </w:r>
      <w:proofErr w:type="spellStart"/>
      <w:r>
        <w:t>wol</w:t>
      </w:r>
      <w:proofErr w:type="spellEnd"/>
      <w:r>
        <w:t xml:space="preserve"> </w:t>
      </w:r>
      <w:proofErr w:type="spellStart"/>
      <w:r>
        <w:t>entwirfft</w:t>
      </w:r>
      <w:proofErr w:type="spellEnd"/>
      <w:r>
        <w:t xml:space="preserve"> do er saget: </w:t>
      </w:r>
      <w:proofErr w:type="spellStart"/>
      <w:r>
        <w:t>Ir</w:t>
      </w:r>
      <w:proofErr w:type="spellEnd"/>
      <w:r>
        <w:t xml:space="preserve"> seit </w:t>
      </w:r>
      <w:proofErr w:type="spellStart"/>
      <w:r>
        <w:t>theür</w:t>
      </w:r>
      <w:proofErr w:type="spellEnd"/>
      <w:r>
        <w:t xml:space="preserve"> </w:t>
      </w:r>
      <w:proofErr w:type="spellStart"/>
      <w:r>
        <w:t>vnd</w:t>
      </w:r>
      <w:proofErr w:type="spellEnd"/>
      <w:r>
        <w:t xml:space="preserve"> mit hohem </w:t>
      </w:r>
      <w:proofErr w:type="spellStart"/>
      <w:r>
        <w:t>sold</w:t>
      </w:r>
      <w:proofErr w:type="spellEnd"/>
      <w:r>
        <w:t xml:space="preserve"> </w:t>
      </w:r>
      <w:proofErr w:type="spellStart"/>
      <w:r>
        <w:t>erkaufft</w:t>
      </w:r>
      <w:proofErr w:type="spellEnd"/>
      <w:r>
        <w:t xml:space="preserve"> worden/ derhalben </w:t>
      </w:r>
      <w:proofErr w:type="spellStart"/>
      <w:r>
        <w:t>jr</w:t>
      </w:r>
      <w:proofErr w:type="spellEnd"/>
      <w:r>
        <w:t xml:space="preserve"> </w:t>
      </w:r>
      <w:proofErr w:type="spellStart"/>
      <w:r>
        <w:t>nit</w:t>
      </w:r>
      <w:proofErr w:type="spellEnd"/>
      <w:r>
        <w:t xml:space="preserve"> </w:t>
      </w:r>
      <w:proofErr w:type="spellStart"/>
      <w:r>
        <w:t>solt</w:t>
      </w:r>
      <w:proofErr w:type="spellEnd"/>
      <w:r>
        <w:t xml:space="preserve"> knechte sein der </w:t>
      </w:r>
      <w:proofErr w:type="spellStart"/>
      <w:r>
        <w:t>menschen</w:t>
      </w:r>
      <w:proofErr w:type="spellEnd"/>
      <w:r>
        <w:t xml:space="preserve">/ </w:t>
      </w:r>
      <w:proofErr w:type="spellStart"/>
      <w:r>
        <w:t>vnd</w:t>
      </w:r>
      <w:proofErr w:type="spellEnd"/>
      <w:r>
        <w:t xml:space="preserve"> darnach im andern buch </w:t>
      </w:r>
      <w:proofErr w:type="spellStart"/>
      <w:r>
        <w:t>Moisi</w:t>
      </w:r>
      <w:proofErr w:type="spellEnd"/>
      <w:r>
        <w:t xml:space="preserve"> am 12. Capitel/ </w:t>
      </w:r>
      <w:proofErr w:type="spellStart"/>
      <w:r>
        <w:t>vnd</w:t>
      </w:r>
      <w:proofErr w:type="spellEnd"/>
      <w:r>
        <w:t xml:space="preserve"> Johannes am ersten </w:t>
      </w:r>
      <w:proofErr w:type="spellStart"/>
      <w:r>
        <w:t>wol</w:t>
      </w:r>
      <w:proofErr w:type="spellEnd"/>
      <w:r>
        <w:t xml:space="preserve"> gemeldet </w:t>
      </w:r>
      <w:proofErr w:type="spellStart"/>
      <w:r>
        <w:t>wirt</w:t>
      </w:r>
      <w:proofErr w:type="spellEnd"/>
      <w:r>
        <w:t xml:space="preserve">/ nun </w:t>
      </w:r>
      <w:proofErr w:type="spellStart"/>
      <w:r>
        <w:t>kompt</w:t>
      </w:r>
      <w:proofErr w:type="spellEnd"/>
      <w:r>
        <w:t xml:space="preserve"> </w:t>
      </w:r>
      <w:proofErr w:type="spellStart"/>
      <w:r>
        <w:t>dz</w:t>
      </w:r>
      <w:proofErr w:type="spellEnd"/>
      <w:r>
        <w:t xml:space="preserve"> </w:t>
      </w:r>
      <w:proofErr w:type="spellStart"/>
      <w:r>
        <w:t>vierd</w:t>
      </w:r>
      <w:proofErr w:type="spellEnd"/>
      <w:r>
        <w:t xml:space="preserve"> stuck der </w:t>
      </w:r>
      <w:proofErr w:type="spellStart"/>
      <w:r>
        <w:t>erlösung</w:t>
      </w:r>
      <w:proofErr w:type="spellEnd"/>
      <w:r>
        <w:t xml:space="preserve">. </w:t>
      </w:r>
    </w:p>
    <w:p w14:paraId="3C873B87" w14:textId="77777777" w:rsidR="009C2A21" w:rsidRDefault="009C2A21" w:rsidP="009C2A21">
      <w:pPr>
        <w:pStyle w:val="berschrift4"/>
      </w:pPr>
      <w:proofErr w:type="spellStart"/>
      <w:r>
        <w:t>Nider</w:t>
      </w:r>
      <w:proofErr w:type="spellEnd"/>
      <w:r>
        <w:t xml:space="preserve"> </w:t>
      </w:r>
      <w:proofErr w:type="spellStart"/>
      <w:r>
        <w:t>gefaren</w:t>
      </w:r>
      <w:proofErr w:type="spellEnd"/>
      <w:r>
        <w:t xml:space="preserve"> zu der hellen/ am dritten tag wider </w:t>
      </w:r>
      <w:proofErr w:type="spellStart"/>
      <w:r>
        <w:t>aufferstanden</w:t>
      </w:r>
      <w:proofErr w:type="spellEnd"/>
      <w:r>
        <w:t>.</w:t>
      </w:r>
    </w:p>
    <w:p w14:paraId="2B039112" w14:textId="77777777" w:rsidR="009C2A21" w:rsidRDefault="009C2A21" w:rsidP="009C2A21">
      <w:pPr>
        <w:pStyle w:val="StandardWeb"/>
      </w:pPr>
      <w:r>
        <w:t xml:space="preserve">IN </w:t>
      </w:r>
      <w:proofErr w:type="spellStart"/>
      <w:r>
        <w:t>disem</w:t>
      </w:r>
      <w:proofErr w:type="spellEnd"/>
      <w:r>
        <w:t xml:space="preserve"> stuck hat er seine macht </w:t>
      </w:r>
      <w:proofErr w:type="spellStart"/>
      <w:r>
        <w:t>vnnd</w:t>
      </w:r>
      <w:proofErr w:type="spellEnd"/>
      <w:r>
        <w:t xml:space="preserve"> </w:t>
      </w:r>
      <w:proofErr w:type="spellStart"/>
      <w:r>
        <w:t>krafft</w:t>
      </w:r>
      <w:proofErr w:type="spellEnd"/>
      <w:r>
        <w:t xml:space="preserve"> an das </w:t>
      </w:r>
      <w:proofErr w:type="spellStart"/>
      <w:r>
        <w:t>liecht</w:t>
      </w:r>
      <w:proofErr w:type="spellEnd"/>
      <w:r>
        <w:t xml:space="preserve"> bracht/ </w:t>
      </w:r>
      <w:proofErr w:type="spellStart"/>
      <w:r>
        <w:t>vnd</w:t>
      </w:r>
      <w:proofErr w:type="spellEnd"/>
      <w:r>
        <w:t xml:space="preserve"> ist recht </w:t>
      </w:r>
      <w:proofErr w:type="spellStart"/>
      <w:r>
        <w:t>zuuernemen</w:t>
      </w:r>
      <w:proofErr w:type="spellEnd"/>
      <w:r>
        <w:t xml:space="preserve"> wie er zu der hellen </w:t>
      </w:r>
      <w:proofErr w:type="spellStart"/>
      <w:r>
        <w:t>gestigen</w:t>
      </w:r>
      <w:proofErr w:type="spellEnd"/>
      <w:r>
        <w:t xml:space="preserve"> sey/ nach dem Christus in die </w:t>
      </w:r>
      <w:proofErr w:type="spellStart"/>
      <w:r>
        <w:t>hende</w:t>
      </w:r>
      <w:proofErr w:type="spellEnd"/>
      <w:r>
        <w:t xml:space="preserve"> seines himmlischen </w:t>
      </w:r>
      <w:proofErr w:type="spellStart"/>
      <w:r>
        <w:t>vaters</w:t>
      </w:r>
      <w:proofErr w:type="spellEnd"/>
      <w:r>
        <w:t xml:space="preserve">/ an dem </w:t>
      </w:r>
      <w:proofErr w:type="spellStart"/>
      <w:r>
        <w:t>stam</w:t>
      </w:r>
      <w:proofErr w:type="spellEnd"/>
      <w:r>
        <w:t xml:space="preserve"> des </w:t>
      </w:r>
      <w:proofErr w:type="spellStart"/>
      <w:r>
        <w:t>heyligen</w:t>
      </w:r>
      <w:proofErr w:type="spellEnd"/>
      <w:r>
        <w:t xml:space="preserve"> Creutzes/ seinen geist </w:t>
      </w:r>
      <w:proofErr w:type="spellStart"/>
      <w:r>
        <w:t>beuolhen</w:t>
      </w:r>
      <w:proofErr w:type="spellEnd"/>
      <w:r>
        <w:t xml:space="preserve"> </w:t>
      </w:r>
      <w:proofErr w:type="spellStart"/>
      <w:r>
        <w:t>het</w:t>
      </w:r>
      <w:proofErr w:type="spellEnd"/>
      <w:r>
        <w:t xml:space="preserve">/ hat er in dem todt/ den rechten todt </w:t>
      </w:r>
      <w:proofErr w:type="spellStart"/>
      <w:r>
        <w:t>vmbbracht</w:t>
      </w:r>
      <w:proofErr w:type="spellEnd"/>
      <w:r>
        <w:t xml:space="preserve">/ da sein </w:t>
      </w:r>
      <w:proofErr w:type="spellStart"/>
      <w:r>
        <w:t>heyliger</w:t>
      </w:r>
      <w:proofErr w:type="spellEnd"/>
      <w:r>
        <w:t xml:space="preserve"> </w:t>
      </w:r>
      <w:proofErr w:type="spellStart"/>
      <w:r>
        <w:t>leichnam</w:t>
      </w:r>
      <w:proofErr w:type="spellEnd"/>
      <w:r>
        <w:t xml:space="preserve"> im grab geruhet hat/ ist seine </w:t>
      </w:r>
      <w:proofErr w:type="spellStart"/>
      <w:r>
        <w:t>seele</w:t>
      </w:r>
      <w:proofErr w:type="spellEnd"/>
      <w:r>
        <w:t xml:space="preserve"> zu der hellen </w:t>
      </w:r>
      <w:proofErr w:type="spellStart"/>
      <w:r>
        <w:t>tieffe</w:t>
      </w:r>
      <w:proofErr w:type="spellEnd"/>
      <w:r>
        <w:t xml:space="preserve"> </w:t>
      </w:r>
      <w:proofErr w:type="spellStart"/>
      <w:r>
        <w:t>gestigen</w:t>
      </w:r>
      <w:proofErr w:type="spellEnd"/>
      <w:r>
        <w:t xml:space="preserve">/ da er den </w:t>
      </w:r>
      <w:proofErr w:type="spellStart"/>
      <w:r>
        <w:t>Fursten</w:t>
      </w:r>
      <w:proofErr w:type="spellEnd"/>
      <w:r>
        <w:t xml:space="preserve"> aller </w:t>
      </w:r>
      <w:proofErr w:type="spellStart"/>
      <w:r>
        <w:t>teuffel</w:t>
      </w:r>
      <w:proofErr w:type="spellEnd"/>
      <w:r>
        <w:t xml:space="preserve"> beraubet </w:t>
      </w:r>
      <w:proofErr w:type="spellStart"/>
      <w:r>
        <w:t>vnnd</w:t>
      </w:r>
      <w:proofErr w:type="spellEnd"/>
      <w:r>
        <w:t xml:space="preserve"> </w:t>
      </w:r>
      <w:proofErr w:type="spellStart"/>
      <w:r>
        <w:t>vberwunden</w:t>
      </w:r>
      <w:proofErr w:type="spellEnd"/>
      <w:r>
        <w:t xml:space="preserve"> hat/ </w:t>
      </w:r>
      <w:proofErr w:type="spellStart"/>
      <w:r>
        <w:t>vnnd</w:t>
      </w:r>
      <w:proofErr w:type="spellEnd"/>
      <w:r>
        <w:t xml:space="preserve"> </w:t>
      </w:r>
      <w:proofErr w:type="spellStart"/>
      <w:r>
        <w:t>vber</w:t>
      </w:r>
      <w:proofErr w:type="spellEnd"/>
      <w:r>
        <w:t xml:space="preserve"> </w:t>
      </w:r>
      <w:proofErr w:type="spellStart"/>
      <w:r>
        <w:t>inn</w:t>
      </w:r>
      <w:proofErr w:type="spellEnd"/>
      <w:r>
        <w:t xml:space="preserve"> </w:t>
      </w:r>
      <w:proofErr w:type="spellStart"/>
      <w:r>
        <w:t>geherschet</w:t>
      </w:r>
      <w:proofErr w:type="spellEnd"/>
      <w:r>
        <w:t xml:space="preserve">/ </w:t>
      </w:r>
      <w:proofErr w:type="spellStart"/>
      <w:r>
        <w:t>auff</w:t>
      </w:r>
      <w:proofErr w:type="spellEnd"/>
      <w:r>
        <w:t xml:space="preserve"> das er forthin </w:t>
      </w:r>
      <w:proofErr w:type="spellStart"/>
      <w:r>
        <w:t>nit</w:t>
      </w:r>
      <w:proofErr w:type="spellEnd"/>
      <w:r>
        <w:t xml:space="preserve"> die </w:t>
      </w:r>
      <w:proofErr w:type="spellStart"/>
      <w:r>
        <w:t>vberwaltiget</w:t>
      </w:r>
      <w:proofErr w:type="spellEnd"/>
      <w:r>
        <w:t xml:space="preserve">/ welche Christus durch den glauben in sein reich genommen hat/ </w:t>
      </w:r>
      <w:proofErr w:type="spellStart"/>
      <w:r>
        <w:t>jr</w:t>
      </w:r>
      <w:proofErr w:type="spellEnd"/>
      <w:r>
        <w:t xml:space="preserve"> auch weder todt noch des </w:t>
      </w:r>
      <w:proofErr w:type="spellStart"/>
      <w:r>
        <w:t>todes</w:t>
      </w:r>
      <w:proofErr w:type="spellEnd"/>
      <w:r>
        <w:t xml:space="preserve"> </w:t>
      </w:r>
      <w:proofErr w:type="spellStart"/>
      <w:r>
        <w:t>stachel</w:t>
      </w:r>
      <w:proofErr w:type="spellEnd"/>
      <w:r>
        <w:t xml:space="preserve">/ oder </w:t>
      </w:r>
      <w:proofErr w:type="spellStart"/>
      <w:r>
        <w:t>sünd</w:t>
      </w:r>
      <w:proofErr w:type="spellEnd"/>
      <w:r>
        <w:t xml:space="preserve">/ hell/ </w:t>
      </w:r>
      <w:proofErr w:type="spellStart"/>
      <w:r>
        <w:t>vnnd</w:t>
      </w:r>
      <w:proofErr w:type="spellEnd"/>
      <w:r>
        <w:t xml:space="preserve"> der </w:t>
      </w:r>
      <w:proofErr w:type="spellStart"/>
      <w:r>
        <w:t>Sathan</w:t>
      </w:r>
      <w:proofErr w:type="spellEnd"/>
      <w:r>
        <w:t xml:space="preserve"> </w:t>
      </w:r>
      <w:proofErr w:type="spellStart"/>
      <w:r>
        <w:t>selbs</w:t>
      </w:r>
      <w:proofErr w:type="spellEnd"/>
      <w:r>
        <w:t xml:space="preserve"> halten möchten/ wie den </w:t>
      </w:r>
      <w:proofErr w:type="spellStart"/>
      <w:r>
        <w:t>Osee</w:t>
      </w:r>
      <w:proofErr w:type="spellEnd"/>
      <w:r>
        <w:t xml:space="preserve">. am .13. </w:t>
      </w:r>
      <w:proofErr w:type="spellStart"/>
      <w:r>
        <w:t>Dapfer</w:t>
      </w:r>
      <w:proofErr w:type="spellEnd"/>
      <w:r>
        <w:t xml:space="preserve"> </w:t>
      </w:r>
      <w:proofErr w:type="spellStart"/>
      <w:r>
        <w:t>geschriben</w:t>
      </w:r>
      <w:proofErr w:type="spellEnd"/>
      <w:r>
        <w:t xml:space="preserve"> steht: Der todt ist verschlungen </w:t>
      </w:r>
      <w:proofErr w:type="spellStart"/>
      <w:r>
        <w:t>vnd</w:t>
      </w:r>
      <w:proofErr w:type="spellEnd"/>
      <w:r>
        <w:t xml:space="preserve"> </w:t>
      </w:r>
      <w:proofErr w:type="spellStart"/>
      <w:r>
        <w:t>vberwunden</w:t>
      </w:r>
      <w:proofErr w:type="spellEnd"/>
      <w:r>
        <w:t xml:space="preserve">/ todt wo ist dein </w:t>
      </w:r>
      <w:proofErr w:type="spellStart"/>
      <w:r>
        <w:t>stachel</w:t>
      </w:r>
      <w:proofErr w:type="spellEnd"/>
      <w:r>
        <w:t xml:space="preserve">? Hell wo ist dann dein </w:t>
      </w:r>
      <w:proofErr w:type="spellStart"/>
      <w:r>
        <w:t>vberwindung</w:t>
      </w:r>
      <w:proofErr w:type="spellEnd"/>
      <w:r>
        <w:t xml:space="preserve">? Gott sey lob in </w:t>
      </w:r>
      <w:proofErr w:type="spellStart"/>
      <w:r>
        <w:t>ewigkeyt</w:t>
      </w:r>
      <w:proofErr w:type="spellEnd"/>
      <w:r>
        <w:t xml:space="preserve"> </w:t>
      </w:r>
      <w:proofErr w:type="spellStart"/>
      <w:r>
        <w:t>dz</w:t>
      </w:r>
      <w:proofErr w:type="spellEnd"/>
      <w:r>
        <w:t xml:space="preserve"> wir alle </w:t>
      </w:r>
      <w:proofErr w:type="spellStart"/>
      <w:r>
        <w:t>dise</w:t>
      </w:r>
      <w:proofErr w:type="spellEnd"/>
      <w:r>
        <w:t xml:space="preserve"> feinde durch </w:t>
      </w:r>
      <w:proofErr w:type="spellStart"/>
      <w:r>
        <w:t>Cristum</w:t>
      </w:r>
      <w:proofErr w:type="spellEnd"/>
      <w:r>
        <w:t xml:space="preserve"> </w:t>
      </w:r>
      <w:proofErr w:type="spellStart"/>
      <w:r>
        <w:t>vberwunden</w:t>
      </w:r>
      <w:proofErr w:type="spellEnd"/>
      <w:r>
        <w:t xml:space="preserve"> </w:t>
      </w:r>
      <w:proofErr w:type="spellStart"/>
      <w:r>
        <w:t>vnnd</w:t>
      </w:r>
      <w:proofErr w:type="spellEnd"/>
      <w:r>
        <w:t xml:space="preserve"> </w:t>
      </w:r>
      <w:proofErr w:type="spellStart"/>
      <w:r>
        <w:t>vberweldiget</w:t>
      </w:r>
      <w:proofErr w:type="spellEnd"/>
      <w:r>
        <w:t xml:space="preserve"> haben/ singen wir alle mit </w:t>
      </w:r>
      <w:proofErr w:type="spellStart"/>
      <w:r>
        <w:t>auffgehabner</w:t>
      </w:r>
      <w:proofErr w:type="spellEnd"/>
      <w:r>
        <w:t xml:space="preserve"> </w:t>
      </w:r>
      <w:proofErr w:type="spellStart"/>
      <w:r>
        <w:t>stim</w:t>
      </w:r>
      <w:proofErr w:type="spellEnd"/>
      <w:r>
        <w:t xml:space="preserve"> </w:t>
      </w:r>
      <w:proofErr w:type="spellStart"/>
      <w:r>
        <w:t>vnd</w:t>
      </w:r>
      <w:proofErr w:type="spellEnd"/>
      <w:r>
        <w:t xml:space="preserve"> innerlichen </w:t>
      </w:r>
      <w:proofErr w:type="spellStart"/>
      <w:r>
        <w:t>hertzen</w:t>
      </w:r>
      <w:proofErr w:type="spellEnd"/>
      <w:r>
        <w:t xml:space="preserve">/ </w:t>
      </w:r>
      <w:proofErr w:type="spellStart"/>
      <w:r>
        <w:t>vnd</w:t>
      </w:r>
      <w:proofErr w:type="spellEnd"/>
      <w:r>
        <w:t xml:space="preserve"> wichtigem </w:t>
      </w:r>
      <w:proofErr w:type="spellStart"/>
      <w:r>
        <w:t>gemüt</w:t>
      </w:r>
      <w:proofErr w:type="spellEnd"/>
      <w:r>
        <w:t xml:space="preserve">/ mit dem </w:t>
      </w:r>
      <w:proofErr w:type="spellStart"/>
      <w:r>
        <w:t>heyligen</w:t>
      </w:r>
      <w:proofErr w:type="spellEnd"/>
      <w:r>
        <w:t xml:space="preserve"> Paulo/ in der ersten Epistel </w:t>
      </w:r>
      <w:proofErr w:type="spellStart"/>
      <w:r>
        <w:t>zun</w:t>
      </w:r>
      <w:proofErr w:type="spellEnd"/>
      <w:r>
        <w:t xml:space="preserve"> Chorintern am .15. Capitel/ </w:t>
      </w:r>
      <w:proofErr w:type="spellStart"/>
      <w:r>
        <w:t>welchs</w:t>
      </w:r>
      <w:proofErr w:type="spellEnd"/>
      <w:r>
        <w:t xml:space="preserve"> den </w:t>
      </w:r>
      <w:proofErr w:type="spellStart"/>
      <w:r>
        <w:t>frummen</w:t>
      </w:r>
      <w:proofErr w:type="spellEnd"/>
      <w:r>
        <w:t xml:space="preserve"> rechten Christen </w:t>
      </w:r>
      <w:proofErr w:type="spellStart"/>
      <w:r>
        <w:t>wol</w:t>
      </w:r>
      <w:proofErr w:type="spellEnd"/>
      <w:r>
        <w:t xml:space="preserve"> zu </w:t>
      </w:r>
      <w:proofErr w:type="spellStart"/>
      <w:r>
        <w:t>mercken</w:t>
      </w:r>
      <w:proofErr w:type="spellEnd"/>
      <w:r>
        <w:t xml:space="preserve"> ist. </w:t>
      </w:r>
    </w:p>
    <w:p w14:paraId="42E13003" w14:textId="77777777" w:rsidR="009C2A21" w:rsidRDefault="009C2A21" w:rsidP="009C2A21">
      <w:pPr>
        <w:pStyle w:val="StandardWeb"/>
      </w:pPr>
      <w:r>
        <w:t xml:space="preserve">Dieweil die </w:t>
      </w:r>
      <w:proofErr w:type="spellStart"/>
      <w:r>
        <w:t>aufferstehung</w:t>
      </w:r>
      <w:proofErr w:type="spellEnd"/>
      <w:r>
        <w:t xml:space="preserve"> </w:t>
      </w:r>
      <w:proofErr w:type="spellStart"/>
      <w:r>
        <w:t>vnsers</w:t>
      </w:r>
      <w:proofErr w:type="spellEnd"/>
      <w:r>
        <w:t xml:space="preserve"> lieben Herrn Christi/ die </w:t>
      </w:r>
      <w:proofErr w:type="spellStart"/>
      <w:r>
        <w:t>sünden</w:t>
      </w:r>
      <w:proofErr w:type="spellEnd"/>
      <w:r>
        <w:t xml:space="preserve"> der reuenden </w:t>
      </w:r>
      <w:proofErr w:type="spellStart"/>
      <w:r>
        <w:t>menschen</w:t>
      </w:r>
      <w:proofErr w:type="spellEnd"/>
      <w:r>
        <w:t xml:space="preserve"> hat </w:t>
      </w:r>
      <w:proofErr w:type="spellStart"/>
      <w:r>
        <w:t>außgetilget</w:t>
      </w:r>
      <w:proofErr w:type="spellEnd"/>
      <w:r>
        <w:t xml:space="preserve">/ </w:t>
      </w:r>
      <w:proofErr w:type="spellStart"/>
      <w:r>
        <w:t>vnd</w:t>
      </w:r>
      <w:proofErr w:type="spellEnd"/>
      <w:r>
        <w:t xml:space="preserve"> weggenommen/ </w:t>
      </w:r>
      <w:proofErr w:type="spellStart"/>
      <w:r>
        <w:t>vnd</w:t>
      </w:r>
      <w:proofErr w:type="spellEnd"/>
      <w:r>
        <w:t xml:space="preserve"> hat die alte verlorne </w:t>
      </w:r>
      <w:proofErr w:type="spellStart"/>
      <w:r>
        <w:t>gerechtigkeit</w:t>
      </w:r>
      <w:proofErr w:type="spellEnd"/>
      <w:r>
        <w:t xml:space="preserve"> wider bracht/ </w:t>
      </w:r>
      <w:proofErr w:type="spellStart"/>
      <w:r>
        <w:t>vnnd</w:t>
      </w:r>
      <w:proofErr w:type="spellEnd"/>
      <w:r>
        <w:t xml:space="preserve"> den todt also gewürget/ </w:t>
      </w:r>
      <w:proofErr w:type="spellStart"/>
      <w:r>
        <w:t>vnd</w:t>
      </w:r>
      <w:proofErr w:type="spellEnd"/>
      <w:r>
        <w:t xml:space="preserve"> </w:t>
      </w:r>
      <w:proofErr w:type="spellStart"/>
      <w:r>
        <w:t>vnder</w:t>
      </w:r>
      <w:proofErr w:type="spellEnd"/>
      <w:r>
        <w:t xml:space="preserve"> drucket/ </w:t>
      </w:r>
      <w:proofErr w:type="spellStart"/>
      <w:r>
        <w:t>vnd</w:t>
      </w:r>
      <w:proofErr w:type="spellEnd"/>
      <w:r>
        <w:t xml:space="preserve"> </w:t>
      </w:r>
      <w:proofErr w:type="spellStart"/>
      <w:r>
        <w:t>dz</w:t>
      </w:r>
      <w:proofErr w:type="spellEnd"/>
      <w:r>
        <w:t xml:space="preserve"> leben erworben/ die hellen </w:t>
      </w:r>
      <w:proofErr w:type="spellStart"/>
      <w:r>
        <w:t>vnd</w:t>
      </w:r>
      <w:proofErr w:type="spellEnd"/>
      <w:r>
        <w:t xml:space="preserve"> </w:t>
      </w:r>
      <w:proofErr w:type="spellStart"/>
      <w:r>
        <w:t>jren</w:t>
      </w:r>
      <w:proofErr w:type="spellEnd"/>
      <w:r>
        <w:t xml:space="preserve"> </w:t>
      </w:r>
      <w:proofErr w:type="spellStart"/>
      <w:r>
        <w:t>rachen</w:t>
      </w:r>
      <w:proofErr w:type="spellEnd"/>
      <w:r>
        <w:t xml:space="preserve"> zerstöret/ </w:t>
      </w:r>
      <w:proofErr w:type="spellStart"/>
      <w:r>
        <w:t>vnd</w:t>
      </w:r>
      <w:proofErr w:type="spellEnd"/>
      <w:r>
        <w:t xml:space="preserve"> verwüstet/ </w:t>
      </w:r>
      <w:proofErr w:type="spellStart"/>
      <w:r>
        <w:t>vnnd</w:t>
      </w:r>
      <w:proofErr w:type="spellEnd"/>
      <w:r>
        <w:t xml:space="preserve"> den </w:t>
      </w:r>
      <w:proofErr w:type="spellStart"/>
      <w:r>
        <w:t>himmel</w:t>
      </w:r>
      <w:proofErr w:type="spellEnd"/>
      <w:r>
        <w:t xml:space="preserve"> eröffnet </w:t>
      </w:r>
      <w:proofErr w:type="spellStart"/>
      <w:r>
        <w:t>vnd</w:t>
      </w:r>
      <w:proofErr w:type="spellEnd"/>
      <w:r>
        <w:t xml:space="preserve"> </w:t>
      </w:r>
      <w:proofErr w:type="spellStart"/>
      <w:r>
        <w:t>auffgethan</w:t>
      </w:r>
      <w:proofErr w:type="spellEnd"/>
      <w:r>
        <w:t xml:space="preserve">/ der </w:t>
      </w:r>
      <w:proofErr w:type="spellStart"/>
      <w:r>
        <w:t>vnns</w:t>
      </w:r>
      <w:proofErr w:type="spellEnd"/>
      <w:r>
        <w:t xml:space="preserve"> steht </w:t>
      </w:r>
      <w:proofErr w:type="spellStart"/>
      <w:r>
        <w:t>auff</w:t>
      </w:r>
      <w:proofErr w:type="spellEnd"/>
      <w:r>
        <w:t xml:space="preserve"> stet/ so wir die grosse </w:t>
      </w:r>
      <w:proofErr w:type="spellStart"/>
      <w:r>
        <w:t>gnade</w:t>
      </w:r>
      <w:proofErr w:type="spellEnd"/>
      <w:r>
        <w:t xml:space="preserve"> Gottes von </w:t>
      </w:r>
      <w:proofErr w:type="spellStart"/>
      <w:r>
        <w:t>hertzen</w:t>
      </w:r>
      <w:proofErr w:type="spellEnd"/>
      <w:r>
        <w:t xml:space="preserve"> </w:t>
      </w:r>
      <w:proofErr w:type="spellStart"/>
      <w:r>
        <w:t>annemen</w:t>
      </w:r>
      <w:proofErr w:type="spellEnd"/>
      <w:r>
        <w:t xml:space="preserve">/ die </w:t>
      </w:r>
      <w:proofErr w:type="spellStart"/>
      <w:r>
        <w:t>vns</w:t>
      </w:r>
      <w:proofErr w:type="spellEnd"/>
      <w:r>
        <w:t xml:space="preserve"> in </w:t>
      </w:r>
      <w:proofErr w:type="spellStart"/>
      <w:r>
        <w:t>seim</w:t>
      </w:r>
      <w:proofErr w:type="spellEnd"/>
      <w:r>
        <w:t xml:space="preserve"> </w:t>
      </w:r>
      <w:proofErr w:type="spellStart"/>
      <w:r>
        <w:t>Götlichen</w:t>
      </w:r>
      <w:proofErr w:type="spellEnd"/>
      <w:r>
        <w:t xml:space="preserve"> </w:t>
      </w:r>
      <w:proofErr w:type="spellStart"/>
      <w:r>
        <w:t>wort</w:t>
      </w:r>
      <w:proofErr w:type="spellEnd"/>
      <w:r>
        <w:t xml:space="preserve"> </w:t>
      </w:r>
      <w:proofErr w:type="spellStart"/>
      <w:r>
        <w:t>wirt</w:t>
      </w:r>
      <w:proofErr w:type="spellEnd"/>
      <w:r>
        <w:t xml:space="preserve"> für getragen/ folget aber </w:t>
      </w:r>
      <w:proofErr w:type="spellStart"/>
      <w:r>
        <w:t>dz</w:t>
      </w:r>
      <w:proofErr w:type="spellEnd"/>
      <w:r>
        <w:t xml:space="preserve"> </w:t>
      </w:r>
      <w:proofErr w:type="spellStart"/>
      <w:r>
        <w:t>fünffte</w:t>
      </w:r>
      <w:proofErr w:type="spellEnd"/>
      <w:r>
        <w:t xml:space="preserve"> stuck/ der </w:t>
      </w:r>
      <w:proofErr w:type="spellStart"/>
      <w:r>
        <w:t>erlösung</w:t>
      </w:r>
      <w:proofErr w:type="spellEnd"/>
      <w:r>
        <w:t xml:space="preserve"> </w:t>
      </w:r>
      <w:proofErr w:type="spellStart"/>
      <w:r>
        <w:t>welchs</w:t>
      </w:r>
      <w:proofErr w:type="spellEnd"/>
      <w:r>
        <w:t xml:space="preserve"> ist. </w:t>
      </w:r>
    </w:p>
    <w:p w14:paraId="53FBC013" w14:textId="77777777" w:rsidR="009C2A21" w:rsidRDefault="009C2A21" w:rsidP="009C2A21">
      <w:pPr>
        <w:pStyle w:val="berschrift4"/>
      </w:pPr>
      <w:proofErr w:type="spellStart"/>
      <w:r>
        <w:t>Auffgefaren</w:t>
      </w:r>
      <w:proofErr w:type="spellEnd"/>
      <w:r>
        <w:t xml:space="preserve"> gen </w:t>
      </w:r>
      <w:proofErr w:type="spellStart"/>
      <w:r>
        <w:t>himmel</w:t>
      </w:r>
      <w:proofErr w:type="spellEnd"/>
      <w:r>
        <w:t xml:space="preserve">/ sitzet zur rechten </w:t>
      </w:r>
      <w:proofErr w:type="spellStart"/>
      <w:r>
        <w:t>hand</w:t>
      </w:r>
      <w:proofErr w:type="spellEnd"/>
      <w:r>
        <w:t xml:space="preserve"> </w:t>
      </w:r>
      <w:proofErr w:type="spellStart"/>
      <w:r>
        <w:t>Gotes</w:t>
      </w:r>
      <w:proofErr w:type="spellEnd"/>
      <w:r>
        <w:t xml:space="preserve">/ seines </w:t>
      </w:r>
      <w:proofErr w:type="spellStart"/>
      <w:r>
        <w:t>himmellischen</w:t>
      </w:r>
      <w:proofErr w:type="spellEnd"/>
      <w:r>
        <w:t xml:space="preserve"> </w:t>
      </w:r>
      <w:proofErr w:type="spellStart"/>
      <w:r>
        <w:t>vatters</w:t>
      </w:r>
      <w:proofErr w:type="spellEnd"/>
      <w:r>
        <w:t>.</w:t>
      </w:r>
    </w:p>
    <w:p w14:paraId="7C0482B3" w14:textId="77777777" w:rsidR="009C2A21" w:rsidRDefault="009C2A21" w:rsidP="009C2A21">
      <w:pPr>
        <w:pStyle w:val="StandardWeb"/>
      </w:pPr>
      <w:r>
        <w:t xml:space="preserve">GAR schöne </w:t>
      </w:r>
      <w:proofErr w:type="spellStart"/>
      <w:r>
        <w:t>wort</w:t>
      </w:r>
      <w:proofErr w:type="spellEnd"/>
      <w:r>
        <w:t xml:space="preserve"> sind </w:t>
      </w:r>
      <w:proofErr w:type="spellStart"/>
      <w:r>
        <w:t>dise</w:t>
      </w:r>
      <w:proofErr w:type="spellEnd"/>
      <w:r>
        <w:t xml:space="preserve">/ aber gar </w:t>
      </w:r>
      <w:proofErr w:type="spellStart"/>
      <w:r>
        <w:t>kurtz</w:t>
      </w:r>
      <w:proofErr w:type="spellEnd"/>
      <w:r>
        <w:t xml:space="preserve"> </w:t>
      </w:r>
      <w:proofErr w:type="spellStart"/>
      <w:r>
        <w:t>vnnd</w:t>
      </w:r>
      <w:proofErr w:type="spellEnd"/>
      <w:r>
        <w:t xml:space="preserve"> wichtig welchen ich </w:t>
      </w:r>
      <w:proofErr w:type="spellStart"/>
      <w:r>
        <w:t>bestendigklich</w:t>
      </w:r>
      <w:proofErr w:type="spellEnd"/>
      <w:r>
        <w:t xml:space="preserve"> glaube/ </w:t>
      </w:r>
      <w:proofErr w:type="spellStart"/>
      <w:r>
        <w:t>vnd</w:t>
      </w:r>
      <w:proofErr w:type="spellEnd"/>
      <w:r>
        <w:t xml:space="preserve"> bekenn Christum nach der </w:t>
      </w:r>
      <w:proofErr w:type="spellStart"/>
      <w:r>
        <w:t>menscheit</w:t>
      </w:r>
      <w:proofErr w:type="spellEnd"/>
      <w:r>
        <w:t xml:space="preserve"> die er </w:t>
      </w:r>
      <w:proofErr w:type="spellStart"/>
      <w:r>
        <w:t>auß</w:t>
      </w:r>
      <w:proofErr w:type="spellEnd"/>
      <w:r>
        <w:t xml:space="preserve"> </w:t>
      </w:r>
      <w:proofErr w:type="spellStart"/>
      <w:r>
        <w:t>muter</w:t>
      </w:r>
      <w:proofErr w:type="spellEnd"/>
      <w:r>
        <w:t xml:space="preserve"> leib an sich genommen/ zu </w:t>
      </w:r>
      <w:proofErr w:type="spellStart"/>
      <w:r>
        <w:t>himmel</w:t>
      </w:r>
      <w:proofErr w:type="spellEnd"/>
      <w:r>
        <w:t xml:space="preserve"> </w:t>
      </w:r>
      <w:proofErr w:type="spellStart"/>
      <w:r>
        <w:t>gestigen</w:t>
      </w:r>
      <w:proofErr w:type="spellEnd"/>
      <w:r>
        <w:t xml:space="preserve"> </w:t>
      </w:r>
      <w:proofErr w:type="spellStart"/>
      <w:r>
        <w:t>vnd</w:t>
      </w:r>
      <w:proofErr w:type="spellEnd"/>
      <w:r>
        <w:t xml:space="preserve"> </w:t>
      </w:r>
      <w:proofErr w:type="spellStart"/>
      <w:r>
        <w:t>gefaren</w:t>
      </w:r>
      <w:proofErr w:type="spellEnd"/>
      <w:r>
        <w:t xml:space="preserve"> sey/ </w:t>
      </w:r>
      <w:proofErr w:type="spellStart"/>
      <w:r>
        <w:t>vnnd</w:t>
      </w:r>
      <w:proofErr w:type="spellEnd"/>
      <w:r>
        <w:t xml:space="preserve"> die ehr </w:t>
      </w:r>
      <w:proofErr w:type="spellStart"/>
      <w:r>
        <w:t>vnd</w:t>
      </w:r>
      <w:proofErr w:type="spellEnd"/>
      <w:r>
        <w:t xml:space="preserve"> </w:t>
      </w:r>
      <w:proofErr w:type="spellStart"/>
      <w:r>
        <w:t>gewalt</w:t>
      </w:r>
      <w:proofErr w:type="spellEnd"/>
      <w:r>
        <w:t xml:space="preserve"> von Gott dem </w:t>
      </w:r>
      <w:proofErr w:type="spellStart"/>
      <w:r>
        <w:t>vatter</w:t>
      </w:r>
      <w:proofErr w:type="spellEnd"/>
      <w:r>
        <w:t xml:space="preserve">/ </w:t>
      </w:r>
      <w:proofErr w:type="spellStart"/>
      <w:r>
        <w:t>vber</w:t>
      </w:r>
      <w:proofErr w:type="spellEnd"/>
      <w:r>
        <w:t xml:space="preserve"> alle </w:t>
      </w:r>
      <w:proofErr w:type="spellStart"/>
      <w:r>
        <w:t>vnd</w:t>
      </w:r>
      <w:proofErr w:type="spellEnd"/>
      <w:r>
        <w:t xml:space="preserve"> in allen Creaturen die in dem </w:t>
      </w:r>
      <w:proofErr w:type="spellStart"/>
      <w:r>
        <w:t>himmel</w:t>
      </w:r>
      <w:proofErr w:type="spellEnd"/>
      <w:r>
        <w:t xml:space="preserve"> </w:t>
      </w:r>
      <w:proofErr w:type="spellStart"/>
      <w:r>
        <w:t>vnd</w:t>
      </w:r>
      <w:proofErr w:type="spellEnd"/>
      <w:r>
        <w:t xml:space="preserve"> </w:t>
      </w:r>
      <w:proofErr w:type="spellStart"/>
      <w:r>
        <w:t>auff</w:t>
      </w:r>
      <w:proofErr w:type="spellEnd"/>
      <w:r>
        <w:t xml:space="preserve"> erden </w:t>
      </w:r>
      <w:proofErr w:type="spellStart"/>
      <w:r>
        <w:t>vnd</w:t>
      </w:r>
      <w:proofErr w:type="spellEnd"/>
      <w:r>
        <w:t xml:space="preserve"> </w:t>
      </w:r>
      <w:proofErr w:type="spellStart"/>
      <w:r>
        <w:t>vnter</w:t>
      </w:r>
      <w:proofErr w:type="spellEnd"/>
      <w:r>
        <w:t xml:space="preserve"> der erden sein/ empfangen habe/ wie der 8. Psalm lautet </w:t>
      </w:r>
      <w:proofErr w:type="spellStart"/>
      <w:r>
        <w:t>vnd</w:t>
      </w:r>
      <w:proofErr w:type="spellEnd"/>
      <w:r>
        <w:t xml:space="preserve"> zeuget/ alle ding </w:t>
      </w:r>
      <w:proofErr w:type="spellStart"/>
      <w:r>
        <w:t>hastu</w:t>
      </w:r>
      <w:proofErr w:type="spellEnd"/>
      <w:r>
        <w:t xml:space="preserve"> </w:t>
      </w:r>
      <w:proofErr w:type="spellStart"/>
      <w:r>
        <w:t>jm</w:t>
      </w:r>
      <w:proofErr w:type="spellEnd"/>
      <w:r>
        <w:t xml:space="preserve"> </w:t>
      </w:r>
      <w:proofErr w:type="spellStart"/>
      <w:r>
        <w:t>vnderworffen</w:t>
      </w:r>
      <w:proofErr w:type="spellEnd"/>
      <w:r>
        <w:t xml:space="preserve">/ </w:t>
      </w:r>
      <w:proofErr w:type="spellStart"/>
      <w:r>
        <w:t>vnd</w:t>
      </w:r>
      <w:proofErr w:type="spellEnd"/>
      <w:r>
        <w:t xml:space="preserve"> wie Christus von sich selber zeuget Math. am 28. Es ist mir gegeben aller </w:t>
      </w:r>
      <w:proofErr w:type="spellStart"/>
      <w:r>
        <w:t>gewalt</w:t>
      </w:r>
      <w:proofErr w:type="spellEnd"/>
      <w:r>
        <w:t xml:space="preserve"> beyde im </w:t>
      </w:r>
      <w:proofErr w:type="spellStart"/>
      <w:r>
        <w:t>himmel</w:t>
      </w:r>
      <w:proofErr w:type="spellEnd"/>
      <w:r>
        <w:t xml:space="preserve"> </w:t>
      </w:r>
      <w:proofErr w:type="spellStart"/>
      <w:r>
        <w:t>vnd</w:t>
      </w:r>
      <w:proofErr w:type="spellEnd"/>
      <w:r>
        <w:t xml:space="preserve"> auf erden/ daher </w:t>
      </w:r>
      <w:proofErr w:type="spellStart"/>
      <w:r>
        <w:t>vermand</w:t>
      </w:r>
      <w:proofErr w:type="spellEnd"/>
      <w:r>
        <w:t xml:space="preserve"> </w:t>
      </w:r>
      <w:proofErr w:type="spellStart"/>
      <w:r>
        <w:t>vns</w:t>
      </w:r>
      <w:proofErr w:type="spellEnd"/>
      <w:r>
        <w:t xml:space="preserve"> auch </w:t>
      </w:r>
      <w:proofErr w:type="spellStart"/>
      <w:r>
        <w:t>offt</w:t>
      </w:r>
      <w:proofErr w:type="spellEnd"/>
      <w:r>
        <w:t xml:space="preserve"> Christus/ das wir in seinem </w:t>
      </w:r>
      <w:proofErr w:type="spellStart"/>
      <w:r>
        <w:t>namen</w:t>
      </w:r>
      <w:proofErr w:type="spellEnd"/>
      <w:r>
        <w:t xml:space="preserve"> den </w:t>
      </w:r>
      <w:proofErr w:type="spellStart"/>
      <w:r>
        <w:t>vatter</w:t>
      </w:r>
      <w:proofErr w:type="spellEnd"/>
      <w:r>
        <w:t xml:space="preserve"> bitten/ </w:t>
      </w:r>
      <w:proofErr w:type="spellStart"/>
      <w:r>
        <w:t>vnd</w:t>
      </w:r>
      <w:proofErr w:type="spellEnd"/>
      <w:r>
        <w:t xml:space="preserve"> flehen sollen. </w:t>
      </w:r>
    </w:p>
    <w:p w14:paraId="5416F926" w14:textId="77777777" w:rsidR="009C2A21" w:rsidRDefault="009C2A21" w:rsidP="009C2A21">
      <w:pPr>
        <w:pStyle w:val="StandardWeb"/>
      </w:pPr>
      <w:r>
        <w:t xml:space="preserve">Damit er </w:t>
      </w:r>
      <w:proofErr w:type="spellStart"/>
      <w:r>
        <w:t>vnns</w:t>
      </w:r>
      <w:proofErr w:type="spellEnd"/>
      <w:r>
        <w:t xml:space="preserve"> dieses </w:t>
      </w:r>
      <w:proofErr w:type="spellStart"/>
      <w:r>
        <w:t>spruchs</w:t>
      </w:r>
      <w:proofErr w:type="spellEnd"/>
      <w:r>
        <w:t xml:space="preserve"> </w:t>
      </w:r>
      <w:proofErr w:type="spellStart"/>
      <w:r>
        <w:t>erinert</w:t>
      </w:r>
      <w:proofErr w:type="spellEnd"/>
      <w:r>
        <w:t xml:space="preserve">/ das wir ja </w:t>
      </w:r>
      <w:proofErr w:type="spellStart"/>
      <w:r>
        <w:t>mercken</w:t>
      </w:r>
      <w:proofErr w:type="spellEnd"/>
      <w:r>
        <w:t xml:space="preserve"> </w:t>
      </w:r>
      <w:proofErr w:type="spellStart"/>
      <w:r>
        <w:t>vnd</w:t>
      </w:r>
      <w:proofErr w:type="spellEnd"/>
      <w:r>
        <w:t xml:space="preserve"> verstehn sollen/ das er den rechten </w:t>
      </w:r>
      <w:proofErr w:type="spellStart"/>
      <w:r>
        <w:t>gewalt</w:t>
      </w:r>
      <w:proofErr w:type="spellEnd"/>
      <w:r>
        <w:t xml:space="preserve"> habe/ bey seinem himmlischen </w:t>
      </w:r>
      <w:proofErr w:type="spellStart"/>
      <w:r>
        <w:t>vater</w:t>
      </w:r>
      <w:proofErr w:type="spellEnd"/>
      <w:r>
        <w:t xml:space="preserve">/ das es gethan </w:t>
      </w:r>
      <w:proofErr w:type="spellStart"/>
      <w:r>
        <w:t>vnnd</w:t>
      </w:r>
      <w:proofErr w:type="spellEnd"/>
      <w:r>
        <w:t xml:space="preserve"> vollendet/ auch </w:t>
      </w:r>
      <w:proofErr w:type="spellStart"/>
      <w:r>
        <w:t>wol</w:t>
      </w:r>
      <w:proofErr w:type="spellEnd"/>
      <w:r>
        <w:t xml:space="preserve"> gemacht sey/ </w:t>
      </w:r>
      <w:proofErr w:type="spellStart"/>
      <w:r>
        <w:t>wz</w:t>
      </w:r>
      <w:proofErr w:type="spellEnd"/>
      <w:r>
        <w:t xml:space="preserve"> dieses liebes </w:t>
      </w:r>
      <w:proofErr w:type="spellStart"/>
      <w:r>
        <w:t>kind</w:t>
      </w:r>
      <w:proofErr w:type="spellEnd"/>
      <w:r>
        <w:t xml:space="preserve"> </w:t>
      </w:r>
      <w:proofErr w:type="spellStart"/>
      <w:r>
        <w:t>vnd</w:t>
      </w:r>
      <w:proofErr w:type="spellEnd"/>
      <w:r>
        <w:t xml:space="preserve"> einiger Son thue/ darob wir </w:t>
      </w:r>
      <w:proofErr w:type="spellStart"/>
      <w:r>
        <w:t>vns</w:t>
      </w:r>
      <w:proofErr w:type="spellEnd"/>
      <w:r>
        <w:t xml:space="preserve"> alle von </w:t>
      </w:r>
      <w:proofErr w:type="spellStart"/>
      <w:r>
        <w:t>hertzen</w:t>
      </w:r>
      <w:proofErr w:type="spellEnd"/>
      <w:r>
        <w:t xml:space="preserve"> </w:t>
      </w:r>
      <w:proofErr w:type="spellStart"/>
      <w:r>
        <w:t>frewen</w:t>
      </w:r>
      <w:proofErr w:type="spellEnd"/>
      <w:r>
        <w:t xml:space="preserve">/ </w:t>
      </w:r>
      <w:proofErr w:type="spellStart"/>
      <w:r>
        <w:t>vnd</w:t>
      </w:r>
      <w:proofErr w:type="spellEnd"/>
      <w:r>
        <w:t xml:space="preserve"> drüber </w:t>
      </w:r>
      <w:proofErr w:type="spellStart"/>
      <w:r>
        <w:t>frolocken</w:t>
      </w:r>
      <w:proofErr w:type="spellEnd"/>
      <w:r>
        <w:t xml:space="preserve"> sollen/ das er nun sitze zur rechten </w:t>
      </w:r>
      <w:proofErr w:type="spellStart"/>
      <w:r>
        <w:t>hand</w:t>
      </w:r>
      <w:proofErr w:type="spellEnd"/>
      <w:r>
        <w:t xml:space="preserve"> Gottes/ in aller </w:t>
      </w:r>
      <w:proofErr w:type="spellStart"/>
      <w:r>
        <w:t>herligkeit</w:t>
      </w:r>
      <w:proofErr w:type="spellEnd"/>
      <w:r>
        <w:t xml:space="preserve"> </w:t>
      </w:r>
      <w:proofErr w:type="spellStart"/>
      <w:r>
        <w:t>vnd</w:t>
      </w:r>
      <w:proofErr w:type="spellEnd"/>
      <w:r>
        <w:t xml:space="preserve"> macht/ </w:t>
      </w:r>
      <w:proofErr w:type="spellStart"/>
      <w:r>
        <w:t>vnnd</w:t>
      </w:r>
      <w:proofErr w:type="spellEnd"/>
      <w:r>
        <w:t xml:space="preserve"> also an </w:t>
      </w:r>
      <w:proofErr w:type="spellStart"/>
      <w:r>
        <w:t>vnns</w:t>
      </w:r>
      <w:proofErr w:type="spellEnd"/>
      <w:r>
        <w:t xml:space="preserve"> arme </w:t>
      </w:r>
      <w:proofErr w:type="spellStart"/>
      <w:r>
        <w:t>menschen</w:t>
      </w:r>
      <w:proofErr w:type="spellEnd"/>
      <w:r>
        <w:t xml:space="preserve"> gedencket/ </w:t>
      </w:r>
      <w:proofErr w:type="spellStart"/>
      <w:r>
        <w:t>vnd</w:t>
      </w:r>
      <w:proofErr w:type="spellEnd"/>
      <w:r>
        <w:t xml:space="preserve"> seinen himmlischen </w:t>
      </w:r>
      <w:proofErr w:type="spellStart"/>
      <w:r>
        <w:t>vatter</w:t>
      </w:r>
      <w:proofErr w:type="spellEnd"/>
      <w:r>
        <w:t xml:space="preserve"> </w:t>
      </w:r>
      <w:proofErr w:type="spellStart"/>
      <w:r>
        <w:t>vns</w:t>
      </w:r>
      <w:proofErr w:type="spellEnd"/>
      <w:r>
        <w:t xml:space="preserve"> </w:t>
      </w:r>
      <w:proofErr w:type="spellStart"/>
      <w:r>
        <w:t>versonet</w:t>
      </w:r>
      <w:proofErr w:type="spellEnd"/>
      <w:r>
        <w:t xml:space="preserve"> </w:t>
      </w:r>
      <w:proofErr w:type="spellStart"/>
      <w:r>
        <w:t>vnd</w:t>
      </w:r>
      <w:proofErr w:type="spellEnd"/>
      <w:r>
        <w:t xml:space="preserve"> </w:t>
      </w:r>
      <w:proofErr w:type="spellStart"/>
      <w:r>
        <w:t>vnser</w:t>
      </w:r>
      <w:proofErr w:type="spellEnd"/>
      <w:r>
        <w:t xml:space="preserve"> </w:t>
      </w:r>
      <w:proofErr w:type="spellStart"/>
      <w:r>
        <w:t>sünde</w:t>
      </w:r>
      <w:proofErr w:type="spellEnd"/>
      <w:r>
        <w:t xml:space="preserve"> zudecket/ </w:t>
      </w:r>
      <w:proofErr w:type="spellStart"/>
      <w:r>
        <w:t>vnnd</w:t>
      </w:r>
      <w:proofErr w:type="spellEnd"/>
      <w:r>
        <w:t xml:space="preserve"> alle zeit seine </w:t>
      </w:r>
      <w:proofErr w:type="spellStart"/>
      <w:r>
        <w:t>kirch</w:t>
      </w:r>
      <w:proofErr w:type="spellEnd"/>
      <w:r>
        <w:t xml:space="preserve"> </w:t>
      </w:r>
      <w:proofErr w:type="spellStart"/>
      <w:r>
        <w:t>versihet</w:t>
      </w:r>
      <w:proofErr w:type="spellEnd"/>
      <w:r>
        <w:t xml:space="preserve"> </w:t>
      </w:r>
      <w:proofErr w:type="spellStart"/>
      <w:r>
        <w:t>vnd</w:t>
      </w:r>
      <w:proofErr w:type="spellEnd"/>
      <w:r>
        <w:t xml:space="preserve"> </w:t>
      </w:r>
      <w:proofErr w:type="spellStart"/>
      <w:r>
        <w:t>woll</w:t>
      </w:r>
      <w:proofErr w:type="spellEnd"/>
      <w:r>
        <w:t xml:space="preserve"> </w:t>
      </w:r>
      <w:proofErr w:type="spellStart"/>
      <w:r>
        <w:t>wil</w:t>
      </w:r>
      <w:proofErr w:type="spellEnd"/>
      <w:r>
        <w:t xml:space="preserve">/ </w:t>
      </w:r>
      <w:proofErr w:type="spellStart"/>
      <w:r>
        <w:t>darauff</w:t>
      </w:r>
      <w:proofErr w:type="spellEnd"/>
      <w:r>
        <w:t xml:space="preserve"> wir </w:t>
      </w:r>
      <w:proofErr w:type="spellStart"/>
      <w:r>
        <w:t>trawen</w:t>
      </w:r>
      <w:proofErr w:type="spellEnd"/>
      <w:r>
        <w:t xml:space="preserve"> </w:t>
      </w:r>
      <w:proofErr w:type="spellStart"/>
      <w:r>
        <w:t>vnnd</w:t>
      </w:r>
      <w:proofErr w:type="spellEnd"/>
      <w:r>
        <w:t xml:space="preserve"> </w:t>
      </w:r>
      <w:proofErr w:type="spellStart"/>
      <w:r>
        <w:t>gedencken</w:t>
      </w:r>
      <w:proofErr w:type="spellEnd"/>
      <w:r>
        <w:t xml:space="preserve">/ </w:t>
      </w:r>
      <w:proofErr w:type="spellStart"/>
      <w:r>
        <w:t>dasselbig</w:t>
      </w:r>
      <w:proofErr w:type="spellEnd"/>
      <w:r>
        <w:t xml:space="preserve"> zu </w:t>
      </w:r>
      <w:proofErr w:type="spellStart"/>
      <w:r>
        <w:t>gemut</w:t>
      </w:r>
      <w:proofErr w:type="spellEnd"/>
      <w:r>
        <w:t xml:space="preserve"> fassen/ </w:t>
      </w:r>
      <w:proofErr w:type="spellStart"/>
      <w:r>
        <w:t>vnd</w:t>
      </w:r>
      <w:proofErr w:type="spellEnd"/>
      <w:r>
        <w:t xml:space="preserve"> in </w:t>
      </w:r>
      <w:proofErr w:type="spellStart"/>
      <w:r>
        <w:t>vnser</w:t>
      </w:r>
      <w:proofErr w:type="spellEnd"/>
      <w:r>
        <w:t xml:space="preserve"> </w:t>
      </w:r>
      <w:proofErr w:type="spellStart"/>
      <w:r>
        <w:t>hertzen</w:t>
      </w:r>
      <w:proofErr w:type="spellEnd"/>
      <w:r>
        <w:t xml:space="preserve"> </w:t>
      </w:r>
      <w:proofErr w:type="spellStart"/>
      <w:r>
        <w:t>schliessen</w:t>
      </w:r>
      <w:proofErr w:type="spellEnd"/>
      <w:r>
        <w:t xml:space="preserve"> sollen/ das wir so/ </w:t>
      </w:r>
      <w:proofErr w:type="spellStart"/>
      <w:r>
        <w:t>edele</w:t>
      </w:r>
      <w:proofErr w:type="spellEnd"/>
      <w:r>
        <w:t xml:space="preserve">/ reiche </w:t>
      </w:r>
      <w:proofErr w:type="spellStart"/>
      <w:r>
        <w:t>vnd</w:t>
      </w:r>
      <w:proofErr w:type="spellEnd"/>
      <w:r>
        <w:t xml:space="preserve"> </w:t>
      </w:r>
      <w:proofErr w:type="spellStart"/>
      <w:r>
        <w:t>herliche</w:t>
      </w:r>
      <w:proofErr w:type="spellEnd"/>
      <w:r>
        <w:t xml:space="preserve"> </w:t>
      </w:r>
      <w:proofErr w:type="spellStart"/>
      <w:r>
        <w:t>leut</w:t>
      </w:r>
      <w:proofErr w:type="spellEnd"/>
      <w:r>
        <w:t xml:space="preserve"> sein/ dieweil wir ein solchen </w:t>
      </w:r>
      <w:proofErr w:type="spellStart"/>
      <w:r>
        <w:t>helt</w:t>
      </w:r>
      <w:proofErr w:type="spellEnd"/>
      <w:r>
        <w:t xml:space="preserve"> </w:t>
      </w:r>
      <w:proofErr w:type="spellStart"/>
      <w:r>
        <w:t>vnd</w:t>
      </w:r>
      <w:proofErr w:type="spellEnd"/>
      <w:r>
        <w:t xml:space="preserve"> man haben/ der in hohem </w:t>
      </w:r>
      <w:proofErr w:type="spellStart"/>
      <w:r>
        <w:t>thriumph</w:t>
      </w:r>
      <w:proofErr w:type="spellEnd"/>
      <w:r>
        <w:t xml:space="preserve"> </w:t>
      </w:r>
      <w:proofErr w:type="spellStart"/>
      <w:r>
        <w:t>vnnd</w:t>
      </w:r>
      <w:proofErr w:type="spellEnd"/>
      <w:r>
        <w:t xml:space="preserve"> lob schwebet/ welches gleichen kein </w:t>
      </w:r>
      <w:proofErr w:type="spellStart"/>
      <w:r>
        <w:t>aug</w:t>
      </w:r>
      <w:proofErr w:type="spellEnd"/>
      <w:r>
        <w:t xml:space="preserve"> nie gesehen/ noch kein </w:t>
      </w:r>
      <w:proofErr w:type="spellStart"/>
      <w:r>
        <w:t>ohr</w:t>
      </w:r>
      <w:proofErr w:type="spellEnd"/>
      <w:r>
        <w:t xml:space="preserve"> gehöret hat/ wie der </w:t>
      </w:r>
      <w:proofErr w:type="spellStart"/>
      <w:r>
        <w:t>apostel</w:t>
      </w:r>
      <w:proofErr w:type="spellEnd"/>
      <w:r>
        <w:t xml:space="preserve"> Paulus davon malet/ dazu </w:t>
      </w:r>
      <w:proofErr w:type="spellStart"/>
      <w:r>
        <w:t>vns</w:t>
      </w:r>
      <w:proofErr w:type="spellEnd"/>
      <w:r>
        <w:t xml:space="preserve"> </w:t>
      </w:r>
      <w:proofErr w:type="spellStart"/>
      <w:r>
        <w:t>Got</w:t>
      </w:r>
      <w:proofErr w:type="spellEnd"/>
      <w:r>
        <w:t xml:space="preserve">/ durch den </w:t>
      </w:r>
      <w:proofErr w:type="spellStart"/>
      <w:r>
        <w:t>trewen</w:t>
      </w:r>
      <w:proofErr w:type="spellEnd"/>
      <w:r>
        <w:t xml:space="preserve"> fürsten Jesum/ seinen lieben Son </w:t>
      </w:r>
      <w:proofErr w:type="spellStart"/>
      <w:r>
        <w:t>helffe</w:t>
      </w:r>
      <w:proofErr w:type="spellEnd"/>
      <w:r>
        <w:t xml:space="preserve">/ </w:t>
      </w:r>
      <w:proofErr w:type="spellStart"/>
      <w:r>
        <w:t>mitel</w:t>
      </w:r>
      <w:proofErr w:type="spellEnd"/>
      <w:r>
        <w:t xml:space="preserve"> des heiligen </w:t>
      </w:r>
      <w:proofErr w:type="spellStart"/>
      <w:r>
        <w:t>geists</w:t>
      </w:r>
      <w:proofErr w:type="spellEnd"/>
      <w:r>
        <w:t xml:space="preserve">/ nun folget das sechste </w:t>
      </w:r>
      <w:proofErr w:type="spellStart"/>
      <w:r>
        <w:t>vnd</w:t>
      </w:r>
      <w:proofErr w:type="spellEnd"/>
      <w:r>
        <w:t xml:space="preserve"> letzte stuck der </w:t>
      </w:r>
      <w:proofErr w:type="spellStart"/>
      <w:r>
        <w:t>erlösung</w:t>
      </w:r>
      <w:proofErr w:type="spellEnd"/>
      <w:r>
        <w:t xml:space="preserve"> </w:t>
      </w:r>
      <w:proofErr w:type="spellStart"/>
      <w:r>
        <w:t>welchs</w:t>
      </w:r>
      <w:proofErr w:type="spellEnd"/>
      <w:r>
        <w:t xml:space="preserve"> ist. </w:t>
      </w:r>
    </w:p>
    <w:p w14:paraId="106104D8" w14:textId="77777777" w:rsidR="009C2A21" w:rsidRDefault="009C2A21" w:rsidP="009C2A21">
      <w:pPr>
        <w:pStyle w:val="berschrift4"/>
      </w:pPr>
      <w:proofErr w:type="spellStart"/>
      <w:r>
        <w:t>Vondannen</w:t>
      </w:r>
      <w:proofErr w:type="spellEnd"/>
      <w:r>
        <w:t xml:space="preserve"> er </w:t>
      </w:r>
      <w:proofErr w:type="spellStart"/>
      <w:r>
        <w:t>zukünfftig</w:t>
      </w:r>
      <w:proofErr w:type="spellEnd"/>
      <w:r>
        <w:t xml:space="preserve"> ist/ zu Richten die lebendigen </w:t>
      </w:r>
      <w:proofErr w:type="spellStart"/>
      <w:r>
        <w:t>vnd</w:t>
      </w:r>
      <w:proofErr w:type="spellEnd"/>
      <w:r>
        <w:t xml:space="preserve"> die todten.</w:t>
      </w:r>
    </w:p>
    <w:p w14:paraId="7503845E" w14:textId="77777777" w:rsidR="009C2A21" w:rsidRDefault="009C2A21" w:rsidP="009C2A21">
      <w:pPr>
        <w:pStyle w:val="StandardWeb"/>
      </w:pPr>
      <w:proofErr w:type="spellStart"/>
      <w:r>
        <w:t>ALhie</w:t>
      </w:r>
      <w:proofErr w:type="spellEnd"/>
      <w:r>
        <w:t xml:space="preserve"> glaub ich </w:t>
      </w:r>
      <w:proofErr w:type="spellStart"/>
      <w:r>
        <w:t>vnnd</w:t>
      </w:r>
      <w:proofErr w:type="spellEnd"/>
      <w:r>
        <w:t xml:space="preserve"> halt gewiß </w:t>
      </w:r>
      <w:proofErr w:type="spellStart"/>
      <w:r>
        <w:t>dz</w:t>
      </w:r>
      <w:proofErr w:type="spellEnd"/>
      <w:r>
        <w:t xml:space="preserve"> </w:t>
      </w:r>
      <w:proofErr w:type="spellStart"/>
      <w:r>
        <w:t>auff</w:t>
      </w:r>
      <w:proofErr w:type="spellEnd"/>
      <w:r>
        <w:t xml:space="preserve"> den letzten tag/ Christus der </w:t>
      </w:r>
      <w:proofErr w:type="spellStart"/>
      <w:r>
        <w:t>geborn</w:t>
      </w:r>
      <w:proofErr w:type="spellEnd"/>
      <w:r>
        <w:t xml:space="preserve">/ </w:t>
      </w:r>
      <w:proofErr w:type="spellStart"/>
      <w:r>
        <w:t>geliten</w:t>
      </w:r>
      <w:proofErr w:type="spellEnd"/>
      <w:r>
        <w:t xml:space="preserve"> </w:t>
      </w:r>
      <w:proofErr w:type="spellStart"/>
      <w:r>
        <w:t>vnd</w:t>
      </w:r>
      <w:proofErr w:type="spellEnd"/>
      <w:r>
        <w:t xml:space="preserve"> gestorben ist/ vnnd also in allen dingen versucht </w:t>
      </w:r>
      <w:proofErr w:type="spellStart"/>
      <w:r>
        <w:t>vnd</w:t>
      </w:r>
      <w:proofErr w:type="spellEnd"/>
      <w:r>
        <w:t xml:space="preserve"> </w:t>
      </w:r>
      <w:proofErr w:type="spellStart"/>
      <w:r>
        <w:t>genidriget</w:t>
      </w:r>
      <w:proofErr w:type="spellEnd"/>
      <w:r>
        <w:t xml:space="preserve">/ mit </w:t>
      </w:r>
      <w:proofErr w:type="spellStart"/>
      <w:r>
        <w:t>vnaußsprechlicher</w:t>
      </w:r>
      <w:proofErr w:type="spellEnd"/>
      <w:r>
        <w:t xml:space="preserve"> macht </w:t>
      </w:r>
      <w:proofErr w:type="spellStart"/>
      <w:r>
        <w:t>vnd</w:t>
      </w:r>
      <w:proofErr w:type="spellEnd"/>
      <w:r>
        <w:t xml:space="preserve"> </w:t>
      </w:r>
      <w:proofErr w:type="spellStart"/>
      <w:r>
        <w:t>pracht</w:t>
      </w:r>
      <w:proofErr w:type="spellEnd"/>
      <w:r>
        <w:t xml:space="preserve">/ </w:t>
      </w:r>
      <w:proofErr w:type="spellStart"/>
      <w:r>
        <w:t>vnnd</w:t>
      </w:r>
      <w:proofErr w:type="spellEnd"/>
      <w:r>
        <w:t xml:space="preserve"> mit grosser ehr </w:t>
      </w:r>
      <w:proofErr w:type="spellStart"/>
      <w:r>
        <w:t>vnnd</w:t>
      </w:r>
      <w:proofErr w:type="spellEnd"/>
      <w:r>
        <w:t xml:space="preserve"> </w:t>
      </w:r>
      <w:proofErr w:type="spellStart"/>
      <w:r>
        <w:t>herligkeyt</w:t>
      </w:r>
      <w:proofErr w:type="spellEnd"/>
      <w:r>
        <w:t xml:space="preserve"> kommen </w:t>
      </w:r>
      <w:proofErr w:type="spellStart"/>
      <w:r>
        <w:t>wirt</w:t>
      </w:r>
      <w:proofErr w:type="spellEnd"/>
      <w:r>
        <w:t xml:space="preserve">/ als ein gestrenger </w:t>
      </w:r>
      <w:proofErr w:type="spellStart"/>
      <w:r>
        <w:t>vnd</w:t>
      </w:r>
      <w:proofErr w:type="spellEnd"/>
      <w:r>
        <w:t xml:space="preserve"> </w:t>
      </w:r>
      <w:proofErr w:type="spellStart"/>
      <w:r>
        <w:t>ernsthaffter</w:t>
      </w:r>
      <w:proofErr w:type="spellEnd"/>
      <w:r>
        <w:t xml:space="preserve"> </w:t>
      </w:r>
      <w:proofErr w:type="spellStart"/>
      <w:r>
        <w:t>richter</w:t>
      </w:r>
      <w:proofErr w:type="spellEnd"/>
      <w:r>
        <w:t xml:space="preserve">/ </w:t>
      </w:r>
      <w:proofErr w:type="spellStart"/>
      <w:r>
        <w:t>vnnd</w:t>
      </w:r>
      <w:proofErr w:type="spellEnd"/>
      <w:r>
        <w:t xml:space="preserve"> das </w:t>
      </w:r>
      <w:proofErr w:type="spellStart"/>
      <w:r>
        <w:t>vrtheil</w:t>
      </w:r>
      <w:proofErr w:type="spellEnd"/>
      <w:r>
        <w:t xml:space="preserve"> </w:t>
      </w:r>
      <w:proofErr w:type="spellStart"/>
      <w:r>
        <w:t>fellen</w:t>
      </w:r>
      <w:proofErr w:type="spellEnd"/>
      <w:r>
        <w:t xml:space="preserve"> </w:t>
      </w:r>
      <w:proofErr w:type="spellStart"/>
      <w:r>
        <w:t>vber</w:t>
      </w:r>
      <w:proofErr w:type="spellEnd"/>
      <w:r>
        <w:t xml:space="preserve"> die lebendigen/ welche der selbige tag </w:t>
      </w:r>
      <w:proofErr w:type="spellStart"/>
      <w:r>
        <w:t>ergreiffen</w:t>
      </w:r>
      <w:proofErr w:type="spellEnd"/>
      <w:r>
        <w:t xml:space="preserve"> </w:t>
      </w:r>
      <w:proofErr w:type="spellStart"/>
      <w:r>
        <w:t>wirt</w:t>
      </w:r>
      <w:proofErr w:type="spellEnd"/>
      <w:r>
        <w:t xml:space="preserve">/ wie zur Zeit Noe </w:t>
      </w:r>
      <w:proofErr w:type="spellStart"/>
      <w:r>
        <w:t>vnd</w:t>
      </w:r>
      <w:proofErr w:type="spellEnd"/>
      <w:r>
        <w:t xml:space="preserve"> Lot sich es zu getragen </w:t>
      </w:r>
      <w:proofErr w:type="spellStart"/>
      <w:r>
        <w:t>vnd</w:t>
      </w:r>
      <w:proofErr w:type="spellEnd"/>
      <w:r>
        <w:t xml:space="preserve"> begeben hat/ wie da Luce am .17. </w:t>
      </w:r>
      <w:proofErr w:type="spellStart"/>
      <w:r>
        <w:t>vnd</w:t>
      </w:r>
      <w:proofErr w:type="spellEnd"/>
      <w:r>
        <w:t xml:space="preserve"> 1 </w:t>
      </w:r>
      <w:proofErr w:type="spellStart"/>
      <w:r>
        <w:t>Thesso</w:t>
      </w:r>
      <w:proofErr w:type="spellEnd"/>
      <w:r>
        <w:t xml:space="preserve">. am 4. eigentlich </w:t>
      </w:r>
      <w:proofErr w:type="spellStart"/>
      <w:r>
        <w:t>vnd</w:t>
      </w:r>
      <w:proofErr w:type="spellEnd"/>
      <w:r>
        <w:t xml:space="preserve"> erschrecklich beschrieben wird/ nach der </w:t>
      </w:r>
      <w:proofErr w:type="spellStart"/>
      <w:r>
        <w:t>leng</w:t>
      </w:r>
      <w:proofErr w:type="spellEnd"/>
      <w:r>
        <w:t xml:space="preserve"> </w:t>
      </w:r>
      <w:proofErr w:type="spellStart"/>
      <w:r>
        <w:t>vnnd</w:t>
      </w:r>
      <w:proofErr w:type="spellEnd"/>
      <w:r>
        <w:t xml:space="preserve"> </w:t>
      </w:r>
      <w:proofErr w:type="spellStart"/>
      <w:r>
        <w:t>geschichten</w:t>
      </w:r>
      <w:proofErr w:type="spellEnd"/>
      <w:r>
        <w:t xml:space="preserve"> der </w:t>
      </w:r>
      <w:proofErr w:type="spellStart"/>
      <w:r>
        <w:t>gantzen</w:t>
      </w:r>
      <w:proofErr w:type="spellEnd"/>
      <w:r>
        <w:t xml:space="preserve"> Historien/ darnach </w:t>
      </w:r>
      <w:proofErr w:type="spellStart"/>
      <w:r>
        <w:t>vber</w:t>
      </w:r>
      <w:proofErr w:type="spellEnd"/>
      <w:r>
        <w:t xml:space="preserve"> die todten die vor diesem tag </w:t>
      </w:r>
      <w:proofErr w:type="spellStart"/>
      <w:r>
        <w:t>verschiden</w:t>
      </w:r>
      <w:proofErr w:type="spellEnd"/>
      <w:r>
        <w:t xml:space="preserve">/ </w:t>
      </w:r>
      <w:proofErr w:type="spellStart"/>
      <w:r>
        <w:t>vnnd</w:t>
      </w:r>
      <w:proofErr w:type="spellEnd"/>
      <w:r>
        <w:t xml:space="preserve"> durch </w:t>
      </w:r>
      <w:proofErr w:type="spellStart"/>
      <w:r>
        <w:t>todes</w:t>
      </w:r>
      <w:proofErr w:type="spellEnd"/>
      <w:r>
        <w:t xml:space="preserve"> </w:t>
      </w:r>
      <w:proofErr w:type="spellStart"/>
      <w:r>
        <w:t>fal</w:t>
      </w:r>
      <w:proofErr w:type="spellEnd"/>
      <w:r>
        <w:t xml:space="preserve"> </w:t>
      </w:r>
      <w:proofErr w:type="spellStart"/>
      <w:r>
        <w:t>abgangen</w:t>
      </w:r>
      <w:proofErr w:type="spellEnd"/>
      <w:r>
        <w:t xml:space="preserve"> sein/ </w:t>
      </w:r>
      <w:proofErr w:type="spellStart"/>
      <w:r>
        <w:t>dz</w:t>
      </w:r>
      <w:proofErr w:type="spellEnd"/>
      <w:r>
        <w:t xml:space="preserve"> ist er </w:t>
      </w:r>
      <w:proofErr w:type="spellStart"/>
      <w:r>
        <w:t>wirt</w:t>
      </w:r>
      <w:proofErr w:type="spellEnd"/>
      <w:r>
        <w:t xml:space="preserve"> richten die </w:t>
      </w:r>
      <w:proofErr w:type="spellStart"/>
      <w:r>
        <w:t>Gotlosen</w:t>
      </w:r>
      <w:proofErr w:type="spellEnd"/>
      <w:r>
        <w:t xml:space="preserve"> </w:t>
      </w:r>
      <w:proofErr w:type="spellStart"/>
      <w:r>
        <w:t>vnd</w:t>
      </w:r>
      <w:proofErr w:type="spellEnd"/>
      <w:r>
        <w:t xml:space="preserve"> </w:t>
      </w:r>
      <w:proofErr w:type="spellStart"/>
      <w:r>
        <w:t>wirt</w:t>
      </w:r>
      <w:proofErr w:type="spellEnd"/>
      <w:r>
        <w:t xml:space="preserve"> sie straffen/ mit einem </w:t>
      </w:r>
      <w:proofErr w:type="spellStart"/>
      <w:r>
        <w:t>vnaußleschlichen</w:t>
      </w:r>
      <w:proofErr w:type="spellEnd"/>
      <w:r>
        <w:t xml:space="preserve"> </w:t>
      </w:r>
      <w:proofErr w:type="spellStart"/>
      <w:r>
        <w:t>fewr</w:t>
      </w:r>
      <w:proofErr w:type="spellEnd"/>
      <w:r>
        <w:t xml:space="preserve"> </w:t>
      </w:r>
      <w:proofErr w:type="spellStart"/>
      <w:r>
        <w:t>ewigklich</w:t>
      </w:r>
      <w:proofErr w:type="spellEnd"/>
      <w:r>
        <w:t xml:space="preserve">/ </w:t>
      </w:r>
      <w:proofErr w:type="spellStart"/>
      <w:r>
        <w:t>welchs</w:t>
      </w:r>
      <w:proofErr w:type="spellEnd"/>
      <w:r>
        <w:t xml:space="preserve"> </w:t>
      </w:r>
      <w:proofErr w:type="spellStart"/>
      <w:r>
        <w:t>jn</w:t>
      </w:r>
      <w:proofErr w:type="spellEnd"/>
      <w:r>
        <w:t xml:space="preserve"> </w:t>
      </w:r>
      <w:proofErr w:type="spellStart"/>
      <w:r>
        <w:t>vnnd</w:t>
      </w:r>
      <w:proofErr w:type="spellEnd"/>
      <w:r>
        <w:t xml:space="preserve"> den </w:t>
      </w:r>
      <w:proofErr w:type="spellStart"/>
      <w:r>
        <w:t>teuffeln</w:t>
      </w:r>
      <w:proofErr w:type="spellEnd"/>
      <w:r>
        <w:t xml:space="preserve"> von </w:t>
      </w:r>
      <w:proofErr w:type="spellStart"/>
      <w:r>
        <w:t>anbegin</w:t>
      </w:r>
      <w:proofErr w:type="spellEnd"/>
      <w:r>
        <w:t xml:space="preserve"> versehen ist/ die </w:t>
      </w:r>
      <w:proofErr w:type="spellStart"/>
      <w:r>
        <w:t>außerwölten</w:t>
      </w:r>
      <w:proofErr w:type="spellEnd"/>
      <w:r>
        <w:t xml:space="preserve"> aber </w:t>
      </w:r>
      <w:proofErr w:type="spellStart"/>
      <w:r>
        <w:t>wirt</w:t>
      </w:r>
      <w:proofErr w:type="spellEnd"/>
      <w:r>
        <w:t xml:space="preserve"> er in einem </w:t>
      </w:r>
      <w:proofErr w:type="spellStart"/>
      <w:r>
        <w:t>augenblick</w:t>
      </w:r>
      <w:proofErr w:type="spellEnd"/>
      <w:r>
        <w:t xml:space="preserve">/ von allem bösen zu sich </w:t>
      </w:r>
      <w:proofErr w:type="spellStart"/>
      <w:r>
        <w:t>ziechen</w:t>
      </w:r>
      <w:proofErr w:type="spellEnd"/>
      <w:r>
        <w:t xml:space="preserve">/ </w:t>
      </w:r>
      <w:proofErr w:type="spellStart"/>
      <w:r>
        <w:t>vnnd</w:t>
      </w:r>
      <w:proofErr w:type="spellEnd"/>
      <w:r>
        <w:t xml:space="preserve"> von </w:t>
      </w:r>
      <w:proofErr w:type="spellStart"/>
      <w:r>
        <w:t>jnen</w:t>
      </w:r>
      <w:proofErr w:type="spellEnd"/>
      <w:r>
        <w:t xml:space="preserve"> wenden allen </w:t>
      </w:r>
      <w:proofErr w:type="spellStart"/>
      <w:r>
        <w:t>schmertzen</w:t>
      </w:r>
      <w:proofErr w:type="spellEnd"/>
      <w:r>
        <w:t xml:space="preserve"> des </w:t>
      </w:r>
      <w:proofErr w:type="spellStart"/>
      <w:r>
        <w:t>hertzenleidts</w:t>
      </w:r>
      <w:proofErr w:type="spellEnd"/>
      <w:r>
        <w:t xml:space="preserve">/ </w:t>
      </w:r>
      <w:proofErr w:type="spellStart"/>
      <w:r>
        <w:t>dauon</w:t>
      </w:r>
      <w:proofErr w:type="spellEnd"/>
      <w:r>
        <w:t xml:space="preserve"> gesagt </w:t>
      </w:r>
      <w:proofErr w:type="spellStart"/>
      <w:r>
        <w:t>wirt</w:t>
      </w:r>
      <w:proofErr w:type="spellEnd"/>
      <w:r>
        <w:t xml:space="preserve"> in der </w:t>
      </w:r>
      <w:proofErr w:type="spellStart"/>
      <w:r>
        <w:t>offenbarung</w:t>
      </w:r>
      <w:proofErr w:type="spellEnd"/>
      <w:r>
        <w:t xml:space="preserve"> Johanis am 7 vnnd 14. </w:t>
      </w:r>
      <w:proofErr w:type="spellStart"/>
      <w:r>
        <w:t>vnnd</w:t>
      </w:r>
      <w:proofErr w:type="spellEnd"/>
      <w:r>
        <w:t xml:space="preserve"> </w:t>
      </w:r>
      <w:proofErr w:type="spellStart"/>
      <w:r>
        <w:t>Esaie</w:t>
      </w:r>
      <w:proofErr w:type="spellEnd"/>
      <w:r>
        <w:t xml:space="preserve"> am 25 rc. </w:t>
      </w:r>
    </w:p>
    <w:p w14:paraId="22FA094E" w14:textId="77777777" w:rsidR="009C2A21" w:rsidRDefault="009C2A21" w:rsidP="009C2A21">
      <w:pPr>
        <w:pStyle w:val="StandardWeb"/>
      </w:pPr>
      <w:r>
        <w:t xml:space="preserve">Nun von </w:t>
      </w:r>
      <w:proofErr w:type="spellStart"/>
      <w:r>
        <w:t>diser</w:t>
      </w:r>
      <w:proofErr w:type="spellEnd"/>
      <w:r>
        <w:t xml:space="preserve"> andern herrlichen </w:t>
      </w:r>
      <w:proofErr w:type="spellStart"/>
      <w:r>
        <w:t>zukunfft</w:t>
      </w:r>
      <w:proofErr w:type="spellEnd"/>
      <w:r>
        <w:t xml:space="preserve"> Christi </w:t>
      </w:r>
      <w:proofErr w:type="spellStart"/>
      <w:r>
        <w:t>vnsers</w:t>
      </w:r>
      <w:proofErr w:type="spellEnd"/>
      <w:r>
        <w:t xml:space="preserve"> Herrn </w:t>
      </w:r>
      <w:proofErr w:type="spellStart"/>
      <w:r>
        <w:t>vnd</w:t>
      </w:r>
      <w:proofErr w:type="spellEnd"/>
      <w:r>
        <w:t xml:space="preserve"> </w:t>
      </w:r>
      <w:proofErr w:type="spellStart"/>
      <w:r>
        <w:t>heilands</w:t>
      </w:r>
      <w:proofErr w:type="spellEnd"/>
      <w:r>
        <w:t xml:space="preserve">/ </w:t>
      </w:r>
      <w:proofErr w:type="spellStart"/>
      <w:r>
        <w:t>wil</w:t>
      </w:r>
      <w:proofErr w:type="spellEnd"/>
      <w:r>
        <w:t xml:space="preserve"> ich ein wenig </w:t>
      </w:r>
      <w:proofErr w:type="spellStart"/>
      <w:r>
        <w:t>auß</w:t>
      </w:r>
      <w:proofErr w:type="spellEnd"/>
      <w:r>
        <w:t xml:space="preserve"> der </w:t>
      </w:r>
      <w:proofErr w:type="spellStart"/>
      <w:r>
        <w:t>schrifft</w:t>
      </w:r>
      <w:proofErr w:type="spellEnd"/>
      <w:r>
        <w:t xml:space="preserve"> sagen/ der </w:t>
      </w:r>
      <w:proofErr w:type="spellStart"/>
      <w:r>
        <w:t>Euangelist</w:t>
      </w:r>
      <w:proofErr w:type="spellEnd"/>
      <w:r>
        <w:t xml:space="preserve"> Math. beschreibet den </w:t>
      </w:r>
      <w:proofErr w:type="spellStart"/>
      <w:r>
        <w:t>anfang</w:t>
      </w:r>
      <w:proofErr w:type="spellEnd"/>
      <w:r>
        <w:t xml:space="preserve"> </w:t>
      </w:r>
      <w:proofErr w:type="spellStart"/>
      <w:r>
        <w:t>vnd</w:t>
      </w:r>
      <w:proofErr w:type="spellEnd"/>
      <w:r>
        <w:t xml:space="preserve"> ende/ des </w:t>
      </w:r>
      <w:proofErr w:type="spellStart"/>
      <w:r>
        <w:t>jungsten</w:t>
      </w:r>
      <w:proofErr w:type="spellEnd"/>
      <w:r>
        <w:t xml:space="preserve"> </w:t>
      </w:r>
      <w:proofErr w:type="spellStart"/>
      <w:r>
        <w:t>gerichtes</w:t>
      </w:r>
      <w:proofErr w:type="spellEnd"/>
      <w:r>
        <w:t xml:space="preserve"> am 25 Cap. </w:t>
      </w:r>
      <w:proofErr w:type="spellStart"/>
      <w:r>
        <w:t>vnd</w:t>
      </w:r>
      <w:proofErr w:type="spellEnd"/>
      <w:r>
        <w:t xml:space="preserve"> im 24. Da er sagt gleich wie der blitz vom </w:t>
      </w:r>
      <w:proofErr w:type="spellStart"/>
      <w:r>
        <w:t>aufgang</w:t>
      </w:r>
      <w:proofErr w:type="spellEnd"/>
      <w:r>
        <w:t xml:space="preserve"> scheinet/ </w:t>
      </w:r>
      <w:proofErr w:type="spellStart"/>
      <w:r>
        <w:t>vnd</w:t>
      </w:r>
      <w:proofErr w:type="spellEnd"/>
      <w:r>
        <w:t xml:space="preserve"> leuchtet </w:t>
      </w:r>
      <w:proofErr w:type="spellStart"/>
      <w:r>
        <w:t>biß</w:t>
      </w:r>
      <w:proofErr w:type="spellEnd"/>
      <w:r>
        <w:t xml:space="preserve"> zum </w:t>
      </w:r>
      <w:proofErr w:type="spellStart"/>
      <w:r>
        <w:t>nidergang</w:t>
      </w:r>
      <w:proofErr w:type="spellEnd"/>
      <w:r>
        <w:t xml:space="preserve">: Also </w:t>
      </w:r>
      <w:proofErr w:type="spellStart"/>
      <w:r>
        <w:t>wirt</w:t>
      </w:r>
      <w:proofErr w:type="spellEnd"/>
      <w:r>
        <w:t xml:space="preserve"> auch sein die </w:t>
      </w:r>
      <w:proofErr w:type="spellStart"/>
      <w:r>
        <w:t>zukunfft</w:t>
      </w:r>
      <w:proofErr w:type="spellEnd"/>
      <w:r>
        <w:t xml:space="preserve"> des </w:t>
      </w:r>
      <w:proofErr w:type="spellStart"/>
      <w:r>
        <w:t>menschen</w:t>
      </w:r>
      <w:proofErr w:type="spellEnd"/>
      <w:r>
        <w:t xml:space="preserve"> Son/ die Sun </w:t>
      </w:r>
      <w:proofErr w:type="spellStart"/>
      <w:r>
        <w:t>wirt</w:t>
      </w:r>
      <w:proofErr w:type="spellEnd"/>
      <w:r>
        <w:t xml:space="preserve"> </w:t>
      </w:r>
      <w:proofErr w:type="spellStart"/>
      <w:r>
        <w:t>verdunckelt</w:t>
      </w:r>
      <w:proofErr w:type="spellEnd"/>
      <w:r>
        <w:t xml:space="preserve"> werden/ </w:t>
      </w:r>
      <w:proofErr w:type="spellStart"/>
      <w:r>
        <w:t>vnnd</w:t>
      </w:r>
      <w:proofErr w:type="spellEnd"/>
      <w:r>
        <w:t xml:space="preserve"> der Mon </w:t>
      </w:r>
      <w:proofErr w:type="spellStart"/>
      <w:r>
        <w:t>wirt</w:t>
      </w:r>
      <w:proofErr w:type="spellEnd"/>
      <w:r>
        <w:t xml:space="preserve"> sein schein verlieren vnnd nicht leuchten/ die </w:t>
      </w:r>
      <w:proofErr w:type="spellStart"/>
      <w:r>
        <w:t>stern</w:t>
      </w:r>
      <w:proofErr w:type="spellEnd"/>
      <w:r>
        <w:t xml:space="preserve"> werden vom </w:t>
      </w:r>
      <w:proofErr w:type="spellStart"/>
      <w:r>
        <w:t>himel</w:t>
      </w:r>
      <w:proofErr w:type="spellEnd"/>
      <w:r>
        <w:t xml:space="preserve"> fallen/ </w:t>
      </w:r>
      <w:proofErr w:type="spellStart"/>
      <w:r>
        <w:t>vnnd</w:t>
      </w:r>
      <w:proofErr w:type="spellEnd"/>
      <w:r>
        <w:t xml:space="preserve"> die </w:t>
      </w:r>
      <w:proofErr w:type="spellStart"/>
      <w:r>
        <w:t>krefft</w:t>
      </w:r>
      <w:proofErr w:type="spellEnd"/>
      <w:r>
        <w:t xml:space="preserve"> der </w:t>
      </w:r>
      <w:proofErr w:type="spellStart"/>
      <w:r>
        <w:t>himmel</w:t>
      </w:r>
      <w:proofErr w:type="spellEnd"/>
      <w:r>
        <w:t xml:space="preserve"> werden sich bewegen vnnd krachen/ als den </w:t>
      </w:r>
      <w:proofErr w:type="spellStart"/>
      <w:r>
        <w:t>wirt</w:t>
      </w:r>
      <w:proofErr w:type="spellEnd"/>
      <w:r>
        <w:t xml:space="preserve"> das </w:t>
      </w:r>
      <w:proofErr w:type="spellStart"/>
      <w:r>
        <w:t>zeichen</w:t>
      </w:r>
      <w:proofErr w:type="spellEnd"/>
      <w:r>
        <w:t xml:space="preserve"> des </w:t>
      </w:r>
      <w:proofErr w:type="spellStart"/>
      <w:r>
        <w:t>menschen</w:t>
      </w:r>
      <w:proofErr w:type="spellEnd"/>
      <w:r>
        <w:t xml:space="preserve"> Son/ an dem Himmel erscheinen </w:t>
      </w:r>
      <w:proofErr w:type="spellStart"/>
      <w:r>
        <w:t>vnnd</w:t>
      </w:r>
      <w:proofErr w:type="spellEnd"/>
      <w:r>
        <w:t xml:space="preserve"> sie werden </w:t>
      </w:r>
      <w:proofErr w:type="spellStart"/>
      <w:r>
        <w:t>jn</w:t>
      </w:r>
      <w:proofErr w:type="spellEnd"/>
      <w:r>
        <w:t xml:space="preserve"> sehen in </w:t>
      </w:r>
      <w:proofErr w:type="spellStart"/>
      <w:r>
        <w:t>wolcken</w:t>
      </w:r>
      <w:proofErr w:type="spellEnd"/>
      <w:r>
        <w:t xml:space="preserve"> des </w:t>
      </w:r>
      <w:proofErr w:type="spellStart"/>
      <w:r>
        <w:t>himmels</w:t>
      </w:r>
      <w:proofErr w:type="spellEnd"/>
      <w:r>
        <w:t xml:space="preserve"> mit grosser </w:t>
      </w:r>
      <w:proofErr w:type="spellStart"/>
      <w:r>
        <w:t>gewalt</w:t>
      </w:r>
      <w:proofErr w:type="spellEnd"/>
      <w:r>
        <w:t xml:space="preserve">/ ehr </w:t>
      </w:r>
      <w:proofErr w:type="spellStart"/>
      <w:r>
        <w:t>vnd</w:t>
      </w:r>
      <w:proofErr w:type="spellEnd"/>
      <w:r>
        <w:t xml:space="preserve"> </w:t>
      </w:r>
      <w:proofErr w:type="spellStart"/>
      <w:r>
        <w:t>herrligkeit</w:t>
      </w:r>
      <w:proofErr w:type="spellEnd"/>
      <w:r>
        <w:t xml:space="preserve">/ </w:t>
      </w:r>
      <w:proofErr w:type="spellStart"/>
      <w:r>
        <w:t>vnnd</w:t>
      </w:r>
      <w:proofErr w:type="spellEnd"/>
      <w:r>
        <w:t xml:space="preserve"> er </w:t>
      </w:r>
      <w:proofErr w:type="spellStart"/>
      <w:r>
        <w:t>wirt</w:t>
      </w:r>
      <w:proofErr w:type="spellEnd"/>
      <w:r>
        <w:t xml:space="preserve"> senden seine Engel/ mit grossen posaunen vor </w:t>
      </w:r>
      <w:proofErr w:type="spellStart"/>
      <w:r>
        <w:t>jm</w:t>
      </w:r>
      <w:proofErr w:type="spellEnd"/>
      <w:r>
        <w:t xml:space="preserve"> her/ </w:t>
      </w:r>
      <w:proofErr w:type="spellStart"/>
      <w:r>
        <w:t>vnd</w:t>
      </w:r>
      <w:proofErr w:type="spellEnd"/>
      <w:r>
        <w:t xml:space="preserve"> werden </w:t>
      </w:r>
      <w:proofErr w:type="spellStart"/>
      <w:r>
        <w:t>versamlen</w:t>
      </w:r>
      <w:proofErr w:type="spellEnd"/>
      <w:r>
        <w:t xml:space="preserve"> die </w:t>
      </w:r>
      <w:proofErr w:type="spellStart"/>
      <w:r>
        <w:t>ausserwölten</w:t>
      </w:r>
      <w:proofErr w:type="spellEnd"/>
      <w:r>
        <w:t xml:space="preserve"> was dann für ein </w:t>
      </w:r>
      <w:proofErr w:type="spellStart"/>
      <w:r>
        <w:t>freude</w:t>
      </w:r>
      <w:proofErr w:type="spellEnd"/>
      <w:r>
        <w:t xml:space="preserve"> die selbigen haben werden/ ist in keinem weg ein wenig zu </w:t>
      </w:r>
      <w:proofErr w:type="spellStart"/>
      <w:r>
        <w:t>entwerffen</w:t>
      </w:r>
      <w:proofErr w:type="spellEnd"/>
      <w:r>
        <w:t xml:space="preserve">/ </w:t>
      </w:r>
      <w:proofErr w:type="spellStart"/>
      <w:r>
        <w:t>vnnd</w:t>
      </w:r>
      <w:proofErr w:type="spellEnd"/>
      <w:r>
        <w:t xml:space="preserve"> </w:t>
      </w:r>
      <w:proofErr w:type="spellStart"/>
      <w:r>
        <w:t>widerumb</w:t>
      </w:r>
      <w:proofErr w:type="spellEnd"/>
      <w:r>
        <w:t xml:space="preserve"> was für ein </w:t>
      </w:r>
      <w:proofErr w:type="spellStart"/>
      <w:r>
        <w:t>schmertzen</w:t>
      </w:r>
      <w:proofErr w:type="spellEnd"/>
      <w:r>
        <w:t xml:space="preserve"> </w:t>
      </w:r>
      <w:proofErr w:type="spellStart"/>
      <w:r>
        <w:t>vnd</w:t>
      </w:r>
      <w:proofErr w:type="spellEnd"/>
      <w:r>
        <w:t xml:space="preserve"> </w:t>
      </w:r>
      <w:proofErr w:type="spellStart"/>
      <w:r>
        <w:t>hertzes</w:t>
      </w:r>
      <w:proofErr w:type="spellEnd"/>
      <w:r>
        <w:t xml:space="preserve"> leid die verlornen haben werden/ nach dem sie zur ewigen </w:t>
      </w:r>
      <w:proofErr w:type="spellStart"/>
      <w:r>
        <w:t>pein</w:t>
      </w:r>
      <w:proofErr w:type="spellEnd"/>
      <w:r>
        <w:t xml:space="preserve"> versehen sein/ ist auch mit worten nicht zu erlangen. </w:t>
      </w:r>
    </w:p>
    <w:p w14:paraId="6D43B240" w14:textId="77777777" w:rsidR="009C2A21" w:rsidRDefault="009C2A21" w:rsidP="009C2A21">
      <w:pPr>
        <w:pStyle w:val="StandardWeb"/>
      </w:pPr>
      <w:r>
        <w:t xml:space="preserve">Dann er </w:t>
      </w:r>
      <w:proofErr w:type="spellStart"/>
      <w:r>
        <w:t>wirt</w:t>
      </w:r>
      <w:proofErr w:type="spellEnd"/>
      <w:r>
        <w:t xml:space="preserve"> gar erschrecklich sein/ wann die Gottlosen sehen werden/ den </w:t>
      </w:r>
      <w:proofErr w:type="spellStart"/>
      <w:r>
        <w:t>himmel</w:t>
      </w:r>
      <w:proofErr w:type="spellEnd"/>
      <w:r>
        <w:t xml:space="preserve"> einbrechen/ die weil sie in willens nie zu sterben </w:t>
      </w:r>
      <w:proofErr w:type="spellStart"/>
      <w:r>
        <w:t>gewessen</w:t>
      </w:r>
      <w:proofErr w:type="spellEnd"/>
      <w:r>
        <w:t xml:space="preserve"> sein/ </w:t>
      </w:r>
      <w:proofErr w:type="spellStart"/>
      <w:r>
        <w:t>vnd</w:t>
      </w:r>
      <w:proofErr w:type="spellEnd"/>
      <w:r>
        <w:t xml:space="preserve"> vermeint </w:t>
      </w:r>
      <w:proofErr w:type="spellStart"/>
      <w:r>
        <w:t>ewigklich</w:t>
      </w:r>
      <w:proofErr w:type="spellEnd"/>
      <w:r>
        <w:t xml:space="preserve"> </w:t>
      </w:r>
      <w:proofErr w:type="spellStart"/>
      <w:r>
        <w:t>auff</w:t>
      </w:r>
      <w:proofErr w:type="spellEnd"/>
      <w:r>
        <w:t xml:space="preserve"> dieser erden </w:t>
      </w:r>
      <w:proofErr w:type="spellStart"/>
      <w:r>
        <w:t>zuleben</w:t>
      </w:r>
      <w:proofErr w:type="spellEnd"/>
      <w:r>
        <w:t xml:space="preserve"> </w:t>
      </w:r>
      <w:proofErr w:type="spellStart"/>
      <w:r>
        <w:t>vnd</w:t>
      </w:r>
      <w:proofErr w:type="spellEnd"/>
      <w:r>
        <w:t xml:space="preserve"> </w:t>
      </w:r>
      <w:proofErr w:type="spellStart"/>
      <w:r>
        <w:t>wonen</w:t>
      </w:r>
      <w:proofErr w:type="spellEnd"/>
      <w:r>
        <w:t xml:space="preserve">/ den selbigen aber </w:t>
      </w:r>
      <w:proofErr w:type="spellStart"/>
      <w:r>
        <w:t>wirt</w:t>
      </w:r>
      <w:proofErr w:type="spellEnd"/>
      <w:r>
        <w:t xml:space="preserve"> es ein </w:t>
      </w:r>
      <w:proofErr w:type="spellStart"/>
      <w:r>
        <w:t>frölicher</w:t>
      </w:r>
      <w:proofErr w:type="spellEnd"/>
      <w:r>
        <w:t xml:space="preserve">/ </w:t>
      </w:r>
      <w:proofErr w:type="spellStart"/>
      <w:r>
        <w:t>anblick</w:t>
      </w:r>
      <w:proofErr w:type="spellEnd"/>
      <w:r>
        <w:t xml:space="preserve"> </w:t>
      </w:r>
      <w:proofErr w:type="spellStart"/>
      <w:r>
        <w:t>vnd</w:t>
      </w:r>
      <w:proofErr w:type="spellEnd"/>
      <w:r>
        <w:t xml:space="preserve"> </w:t>
      </w:r>
      <w:proofErr w:type="spellStart"/>
      <w:r>
        <w:t>freude</w:t>
      </w:r>
      <w:proofErr w:type="spellEnd"/>
      <w:r>
        <w:t xml:space="preserve"> sein/ dieweil das </w:t>
      </w:r>
      <w:proofErr w:type="spellStart"/>
      <w:r>
        <w:t>jres</w:t>
      </w:r>
      <w:proofErr w:type="spellEnd"/>
      <w:r>
        <w:t xml:space="preserve"> </w:t>
      </w:r>
      <w:proofErr w:type="spellStart"/>
      <w:r>
        <w:t>gantzen</w:t>
      </w:r>
      <w:proofErr w:type="spellEnd"/>
      <w:r>
        <w:t xml:space="preserve"> </w:t>
      </w:r>
      <w:proofErr w:type="spellStart"/>
      <w:r>
        <w:t>lebens</w:t>
      </w:r>
      <w:proofErr w:type="spellEnd"/>
      <w:r>
        <w:t xml:space="preserve"> </w:t>
      </w:r>
      <w:proofErr w:type="spellStart"/>
      <w:r>
        <w:t>zil</w:t>
      </w:r>
      <w:proofErr w:type="spellEnd"/>
      <w:r>
        <w:t xml:space="preserve"> </w:t>
      </w:r>
      <w:proofErr w:type="spellStart"/>
      <w:r>
        <w:t>vnnd</w:t>
      </w:r>
      <w:proofErr w:type="spellEnd"/>
      <w:r>
        <w:t xml:space="preserve"> </w:t>
      </w:r>
      <w:proofErr w:type="spellStart"/>
      <w:r>
        <w:t>vorsatz</w:t>
      </w:r>
      <w:proofErr w:type="spellEnd"/>
      <w:r>
        <w:t xml:space="preserve"> gewesen ist/ nach dem sie </w:t>
      </w:r>
      <w:proofErr w:type="spellStart"/>
      <w:r>
        <w:t>wol</w:t>
      </w:r>
      <w:proofErr w:type="spellEnd"/>
      <w:r>
        <w:t xml:space="preserve"> gesehen haben/ das nichts ewiges </w:t>
      </w:r>
      <w:proofErr w:type="spellStart"/>
      <w:r>
        <w:t>diser</w:t>
      </w:r>
      <w:proofErr w:type="spellEnd"/>
      <w:r>
        <w:t xml:space="preserve"> </w:t>
      </w:r>
      <w:proofErr w:type="spellStart"/>
      <w:r>
        <w:t>welt</w:t>
      </w:r>
      <w:proofErr w:type="spellEnd"/>
      <w:r>
        <w:t xml:space="preserve"> noch der gleichen bestendig sey/ wie der </w:t>
      </w:r>
      <w:proofErr w:type="spellStart"/>
      <w:r>
        <w:t>welt</w:t>
      </w:r>
      <w:proofErr w:type="spellEnd"/>
      <w:r>
        <w:t xml:space="preserve"> lauf </w:t>
      </w:r>
      <w:proofErr w:type="spellStart"/>
      <w:r>
        <w:t>helt</w:t>
      </w:r>
      <w:proofErr w:type="spellEnd"/>
      <w:r>
        <w:t xml:space="preserve">/ </w:t>
      </w:r>
      <w:proofErr w:type="spellStart"/>
      <w:r>
        <w:t>welchs</w:t>
      </w:r>
      <w:proofErr w:type="spellEnd"/>
      <w:r>
        <w:t xml:space="preserve"> ein </w:t>
      </w:r>
      <w:proofErr w:type="spellStart"/>
      <w:r>
        <w:t>iehlicher</w:t>
      </w:r>
      <w:proofErr w:type="spellEnd"/>
      <w:r>
        <w:t xml:space="preserve"> frommer </w:t>
      </w:r>
      <w:proofErr w:type="spellStart"/>
      <w:r>
        <w:t>Crist</w:t>
      </w:r>
      <w:proofErr w:type="spellEnd"/>
      <w:r>
        <w:t xml:space="preserve"> </w:t>
      </w:r>
      <w:proofErr w:type="spellStart"/>
      <w:r>
        <w:t>wol</w:t>
      </w:r>
      <w:proofErr w:type="spellEnd"/>
      <w:r>
        <w:t xml:space="preserve"> betrachten </w:t>
      </w:r>
      <w:proofErr w:type="spellStart"/>
      <w:r>
        <w:t>wol</w:t>
      </w:r>
      <w:proofErr w:type="spellEnd"/>
      <w:r>
        <w:t xml:space="preserve">/ </w:t>
      </w:r>
      <w:proofErr w:type="spellStart"/>
      <w:r>
        <w:t>auff</w:t>
      </w:r>
      <w:proofErr w:type="spellEnd"/>
      <w:r>
        <w:t xml:space="preserve"> </w:t>
      </w:r>
      <w:proofErr w:type="spellStart"/>
      <w:r>
        <w:t>dz</w:t>
      </w:r>
      <w:proofErr w:type="spellEnd"/>
      <w:r>
        <w:t xml:space="preserve"> er in den tag des Herrn </w:t>
      </w:r>
      <w:proofErr w:type="spellStart"/>
      <w:r>
        <w:t>vnd</w:t>
      </w:r>
      <w:proofErr w:type="spellEnd"/>
      <w:r>
        <w:t xml:space="preserve"> grossen </w:t>
      </w:r>
      <w:proofErr w:type="spellStart"/>
      <w:r>
        <w:t>Gotes</w:t>
      </w:r>
      <w:proofErr w:type="spellEnd"/>
      <w:r>
        <w:t xml:space="preserve"> rechtschaffen gefunden werde/ da zu </w:t>
      </w:r>
      <w:proofErr w:type="spellStart"/>
      <w:r>
        <w:t>helff</w:t>
      </w:r>
      <w:proofErr w:type="spellEnd"/>
      <w:r>
        <w:t xml:space="preserve"> </w:t>
      </w:r>
      <w:proofErr w:type="spellStart"/>
      <w:r>
        <w:t>vns</w:t>
      </w:r>
      <w:proofErr w:type="spellEnd"/>
      <w:r>
        <w:t xml:space="preserve"> </w:t>
      </w:r>
      <w:proofErr w:type="spellStart"/>
      <w:r>
        <w:t>Got</w:t>
      </w:r>
      <w:proofErr w:type="spellEnd"/>
      <w:r>
        <w:t xml:space="preserve"> aller ding </w:t>
      </w:r>
      <w:proofErr w:type="spellStart"/>
      <w:r>
        <w:t>schöpffer</w:t>
      </w:r>
      <w:proofErr w:type="spellEnd"/>
      <w:r>
        <w:t xml:space="preserve"> durch seinen Son/ mittel des heiligen </w:t>
      </w:r>
      <w:proofErr w:type="spellStart"/>
      <w:r>
        <w:t>geistes</w:t>
      </w:r>
      <w:proofErr w:type="spellEnd"/>
      <w:r>
        <w:t xml:space="preserve"> amen. Jetzund ist geendet der ander </w:t>
      </w:r>
      <w:proofErr w:type="spellStart"/>
      <w:r>
        <w:t>artickel</w:t>
      </w:r>
      <w:proofErr w:type="spellEnd"/>
      <w:r>
        <w:t xml:space="preserve">/ Nun </w:t>
      </w:r>
      <w:proofErr w:type="spellStart"/>
      <w:r>
        <w:t>volget</w:t>
      </w:r>
      <w:proofErr w:type="spellEnd"/>
      <w:r>
        <w:t xml:space="preserve"> der dritte mit seinen stucken </w:t>
      </w:r>
      <w:proofErr w:type="spellStart"/>
      <w:r>
        <w:t>vnd</w:t>
      </w:r>
      <w:proofErr w:type="spellEnd"/>
      <w:r>
        <w:t xml:space="preserve"> ist das der erst. </w:t>
      </w:r>
    </w:p>
    <w:p w14:paraId="591A34F0" w14:textId="77777777" w:rsidR="009C2A21" w:rsidRDefault="009C2A21" w:rsidP="009C2A21">
      <w:pPr>
        <w:pStyle w:val="berschrift4"/>
      </w:pPr>
      <w:r>
        <w:t>Ich glaub an den heiligen geist.</w:t>
      </w:r>
    </w:p>
    <w:p w14:paraId="5D6DC669" w14:textId="77777777" w:rsidR="009C2A21" w:rsidRDefault="009C2A21" w:rsidP="009C2A21">
      <w:pPr>
        <w:pStyle w:val="StandardWeb"/>
      </w:pPr>
      <w:proofErr w:type="spellStart"/>
      <w:r>
        <w:t>DEr</w:t>
      </w:r>
      <w:proofErr w:type="spellEnd"/>
      <w:r>
        <w:t xml:space="preserve"> </w:t>
      </w:r>
      <w:proofErr w:type="spellStart"/>
      <w:r>
        <w:t>inhalt</w:t>
      </w:r>
      <w:proofErr w:type="spellEnd"/>
      <w:r>
        <w:t xml:space="preserve"> </w:t>
      </w:r>
      <w:proofErr w:type="spellStart"/>
      <w:r>
        <w:t>vnd</w:t>
      </w:r>
      <w:proofErr w:type="spellEnd"/>
      <w:r>
        <w:t xml:space="preserve"> </w:t>
      </w:r>
      <w:proofErr w:type="spellStart"/>
      <w:r>
        <w:t>außlegung</w:t>
      </w:r>
      <w:proofErr w:type="spellEnd"/>
      <w:r>
        <w:t xml:space="preserve"> </w:t>
      </w:r>
      <w:proofErr w:type="spellStart"/>
      <w:r>
        <w:t>diser</w:t>
      </w:r>
      <w:proofErr w:type="spellEnd"/>
      <w:r>
        <w:t xml:space="preserve"> </w:t>
      </w:r>
      <w:proofErr w:type="spellStart"/>
      <w:r>
        <w:t>wort</w:t>
      </w:r>
      <w:proofErr w:type="spellEnd"/>
      <w:r>
        <w:t xml:space="preserve">/ ist die das ich </w:t>
      </w:r>
      <w:proofErr w:type="spellStart"/>
      <w:r>
        <w:t>gentzlich</w:t>
      </w:r>
      <w:proofErr w:type="spellEnd"/>
      <w:r>
        <w:t xml:space="preserve"> bey mir </w:t>
      </w:r>
      <w:proofErr w:type="spellStart"/>
      <w:r>
        <w:t>beschliesse</w:t>
      </w:r>
      <w:proofErr w:type="spellEnd"/>
      <w:r>
        <w:t xml:space="preserve"> auch für gewiß halte/ das der </w:t>
      </w:r>
      <w:proofErr w:type="spellStart"/>
      <w:r>
        <w:t>mensch</w:t>
      </w:r>
      <w:proofErr w:type="spellEnd"/>
      <w:r>
        <w:t xml:space="preserve"> zu Gott dem </w:t>
      </w:r>
      <w:proofErr w:type="spellStart"/>
      <w:r>
        <w:t>vater</w:t>
      </w:r>
      <w:proofErr w:type="spellEnd"/>
      <w:r>
        <w:t xml:space="preserve"> durch </w:t>
      </w:r>
      <w:proofErr w:type="spellStart"/>
      <w:r>
        <w:t>dz</w:t>
      </w:r>
      <w:proofErr w:type="spellEnd"/>
      <w:r>
        <w:t xml:space="preserve"> leiden Christi nicht kommen mag/ es sey den das </w:t>
      </w:r>
      <w:proofErr w:type="spellStart"/>
      <w:r>
        <w:t>jn</w:t>
      </w:r>
      <w:proofErr w:type="spellEnd"/>
      <w:r>
        <w:t xml:space="preserve"> der heilig geist/ durch die predig des </w:t>
      </w:r>
      <w:proofErr w:type="spellStart"/>
      <w:r>
        <w:t>Euangelij</w:t>
      </w:r>
      <w:proofErr w:type="spellEnd"/>
      <w:r>
        <w:t xml:space="preserve"> </w:t>
      </w:r>
      <w:proofErr w:type="spellStart"/>
      <w:r>
        <w:t>vnd</w:t>
      </w:r>
      <w:proofErr w:type="spellEnd"/>
      <w:r>
        <w:t xml:space="preserve"> </w:t>
      </w:r>
      <w:proofErr w:type="spellStart"/>
      <w:r>
        <w:t>wort</w:t>
      </w:r>
      <w:proofErr w:type="spellEnd"/>
      <w:r>
        <w:t xml:space="preserve"> Gottes/ darzu erleuchtet </w:t>
      </w:r>
      <w:proofErr w:type="spellStart"/>
      <w:r>
        <w:t>vnd</w:t>
      </w:r>
      <w:proofErr w:type="spellEnd"/>
      <w:r>
        <w:t xml:space="preserve"> </w:t>
      </w:r>
      <w:proofErr w:type="spellStart"/>
      <w:r>
        <w:t>vernewert</w:t>
      </w:r>
      <w:proofErr w:type="spellEnd"/>
      <w:r>
        <w:t xml:space="preserve"> werde/ auch durch den selbigen lebendig gemachet/ </w:t>
      </w:r>
      <w:proofErr w:type="spellStart"/>
      <w:r>
        <w:t>vnd</w:t>
      </w:r>
      <w:proofErr w:type="spellEnd"/>
      <w:r>
        <w:t xml:space="preserve"> mit seinen gaben illuminiert </w:t>
      </w:r>
      <w:proofErr w:type="spellStart"/>
      <w:r>
        <w:t>vnd</w:t>
      </w:r>
      <w:proofErr w:type="spellEnd"/>
      <w:r>
        <w:t xml:space="preserve"> </w:t>
      </w:r>
      <w:proofErr w:type="spellStart"/>
      <w:r>
        <w:t>geheyliget</w:t>
      </w:r>
      <w:proofErr w:type="spellEnd"/>
      <w:r>
        <w:t xml:space="preserve">/ </w:t>
      </w:r>
      <w:proofErr w:type="spellStart"/>
      <w:r>
        <w:t>vnd</w:t>
      </w:r>
      <w:proofErr w:type="spellEnd"/>
      <w:r>
        <w:t xml:space="preserve"> sie in einem </w:t>
      </w:r>
      <w:proofErr w:type="spellStart"/>
      <w:r>
        <w:t>newen</w:t>
      </w:r>
      <w:proofErr w:type="spellEnd"/>
      <w:r>
        <w:t xml:space="preserve">/ </w:t>
      </w:r>
      <w:proofErr w:type="spellStart"/>
      <w:r>
        <w:t>vnd</w:t>
      </w:r>
      <w:proofErr w:type="spellEnd"/>
      <w:r>
        <w:t xml:space="preserve"> </w:t>
      </w:r>
      <w:proofErr w:type="spellStart"/>
      <w:r>
        <w:t>Gotfürchtigen</w:t>
      </w:r>
      <w:proofErr w:type="spellEnd"/>
      <w:r>
        <w:t xml:space="preserve"> leben erhalte/ </w:t>
      </w:r>
      <w:proofErr w:type="spellStart"/>
      <w:r>
        <w:t>vnnd</w:t>
      </w:r>
      <w:proofErr w:type="spellEnd"/>
      <w:r>
        <w:t xml:space="preserve"> </w:t>
      </w:r>
      <w:proofErr w:type="spellStart"/>
      <w:r>
        <w:t>biß</w:t>
      </w:r>
      <w:proofErr w:type="spellEnd"/>
      <w:r>
        <w:t xml:space="preserve"> an das ende </w:t>
      </w:r>
      <w:proofErr w:type="spellStart"/>
      <w:r>
        <w:t>leitte</w:t>
      </w:r>
      <w:proofErr w:type="spellEnd"/>
      <w:r>
        <w:t xml:space="preserve">/ denn das </w:t>
      </w:r>
      <w:proofErr w:type="spellStart"/>
      <w:r>
        <w:t>werck</w:t>
      </w:r>
      <w:proofErr w:type="spellEnd"/>
      <w:r>
        <w:t xml:space="preserve"> thut der </w:t>
      </w:r>
      <w:proofErr w:type="spellStart"/>
      <w:r>
        <w:t>vater</w:t>
      </w:r>
      <w:proofErr w:type="spellEnd"/>
      <w:r>
        <w:t xml:space="preserve"> in Christo in allen dingen rc. </w:t>
      </w:r>
      <w:proofErr w:type="spellStart"/>
      <w:r>
        <w:t>Vnd</w:t>
      </w:r>
      <w:proofErr w:type="spellEnd"/>
      <w:r>
        <w:t xml:space="preserve"> ist gleicher </w:t>
      </w:r>
      <w:proofErr w:type="spellStart"/>
      <w:r>
        <w:t>Got</w:t>
      </w:r>
      <w:proofErr w:type="spellEnd"/>
      <w:r>
        <w:t xml:space="preserve"> als der </w:t>
      </w:r>
      <w:proofErr w:type="spellStart"/>
      <w:r>
        <w:t>vater</w:t>
      </w:r>
      <w:proofErr w:type="spellEnd"/>
      <w:r>
        <w:t xml:space="preserve">/ </w:t>
      </w:r>
      <w:proofErr w:type="spellStart"/>
      <w:r>
        <w:t>vnd</w:t>
      </w:r>
      <w:proofErr w:type="spellEnd"/>
      <w:r>
        <w:t xml:space="preserve"> der </w:t>
      </w:r>
      <w:proofErr w:type="spellStart"/>
      <w:r>
        <w:t>son</w:t>
      </w:r>
      <w:proofErr w:type="spellEnd"/>
      <w:r>
        <w:t xml:space="preserve">/ </w:t>
      </w:r>
      <w:proofErr w:type="spellStart"/>
      <w:r>
        <w:t>Exodi</w:t>
      </w:r>
      <w:proofErr w:type="spellEnd"/>
      <w:r>
        <w:t xml:space="preserve"> am 31. Da er also saget: </w:t>
      </w:r>
      <w:proofErr w:type="spellStart"/>
      <w:r>
        <w:t>Got</w:t>
      </w:r>
      <w:proofErr w:type="spellEnd"/>
      <w:r>
        <w:t xml:space="preserve"> hat Mosi das </w:t>
      </w:r>
      <w:proofErr w:type="spellStart"/>
      <w:r>
        <w:t>gesetz</w:t>
      </w:r>
      <w:proofErr w:type="spellEnd"/>
      <w:r>
        <w:t xml:space="preserve"> gegeben/ das </w:t>
      </w:r>
      <w:proofErr w:type="spellStart"/>
      <w:r>
        <w:t>geschriben</w:t>
      </w:r>
      <w:proofErr w:type="spellEnd"/>
      <w:r>
        <w:t xml:space="preserve"> war mit dem </w:t>
      </w:r>
      <w:proofErr w:type="spellStart"/>
      <w:r>
        <w:t>finger</w:t>
      </w:r>
      <w:proofErr w:type="spellEnd"/>
      <w:r>
        <w:t xml:space="preserve"> Gottes/ der </w:t>
      </w:r>
      <w:proofErr w:type="spellStart"/>
      <w:r>
        <w:t>finger</w:t>
      </w:r>
      <w:proofErr w:type="spellEnd"/>
      <w:r>
        <w:t xml:space="preserve"> Gottes </w:t>
      </w:r>
      <w:proofErr w:type="spellStart"/>
      <w:r>
        <w:t>alhie</w:t>
      </w:r>
      <w:proofErr w:type="spellEnd"/>
      <w:r>
        <w:t xml:space="preserve"> ist seine </w:t>
      </w:r>
      <w:proofErr w:type="spellStart"/>
      <w:r>
        <w:t>wirckung</w:t>
      </w:r>
      <w:proofErr w:type="spellEnd"/>
      <w:r>
        <w:t xml:space="preserve"> </w:t>
      </w:r>
      <w:proofErr w:type="spellStart"/>
      <w:r>
        <w:t>vnd</w:t>
      </w:r>
      <w:proofErr w:type="spellEnd"/>
      <w:r>
        <w:t xml:space="preserve"> </w:t>
      </w:r>
      <w:proofErr w:type="spellStart"/>
      <w:r>
        <w:t>krafft</w:t>
      </w:r>
      <w:proofErr w:type="spellEnd"/>
      <w:r>
        <w:t xml:space="preserve">/ die da </w:t>
      </w:r>
      <w:proofErr w:type="spellStart"/>
      <w:r>
        <w:t>geschicht</w:t>
      </w:r>
      <w:proofErr w:type="spellEnd"/>
      <w:r>
        <w:t xml:space="preserve"> durch den </w:t>
      </w:r>
      <w:proofErr w:type="spellStart"/>
      <w:r>
        <w:t>heyligen</w:t>
      </w:r>
      <w:proofErr w:type="spellEnd"/>
      <w:r>
        <w:t xml:space="preserve"> Geist wie auch weiter im </w:t>
      </w:r>
      <w:proofErr w:type="spellStart"/>
      <w:r>
        <w:t>Newen</w:t>
      </w:r>
      <w:proofErr w:type="spellEnd"/>
      <w:r>
        <w:t xml:space="preserve"> Testament Luce am .11. Da er saget so ich mit dem </w:t>
      </w:r>
      <w:proofErr w:type="spellStart"/>
      <w:r>
        <w:t>finger</w:t>
      </w:r>
      <w:proofErr w:type="spellEnd"/>
      <w:r>
        <w:t xml:space="preserve"> </w:t>
      </w:r>
      <w:proofErr w:type="spellStart"/>
      <w:r>
        <w:t>Gotes</w:t>
      </w:r>
      <w:proofErr w:type="spellEnd"/>
      <w:r>
        <w:t xml:space="preserve"> </w:t>
      </w:r>
      <w:proofErr w:type="spellStart"/>
      <w:r>
        <w:t>vnd</w:t>
      </w:r>
      <w:proofErr w:type="spellEnd"/>
      <w:r>
        <w:t xml:space="preserve"> Mathey am .12. Capitel/ mit dem Geist Gottes treib ich die </w:t>
      </w:r>
      <w:proofErr w:type="spellStart"/>
      <w:r>
        <w:t>Teuffel</w:t>
      </w:r>
      <w:proofErr w:type="spellEnd"/>
      <w:r>
        <w:t xml:space="preserve"> </w:t>
      </w:r>
      <w:proofErr w:type="spellStart"/>
      <w:r>
        <w:t>auß</w:t>
      </w:r>
      <w:proofErr w:type="spellEnd"/>
      <w:r>
        <w:t xml:space="preserve">. </w:t>
      </w:r>
    </w:p>
    <w:p w14:paraId="57618136" w14:textId="77777777" w:rsidR="009C2A21" w:rsidRDefault="009C2A21" w:rsidP="009C2A21">
      <w:pPr>
        <w:pStyle w:val="StandardWeb"/>
      </w:pPr>
      <w:r>
        <w:t xml:space="preserve">Das es also </w:t>
      </w:r>
      <w:proofErr w:type="spellStart"/>
      <w:r>
        <w:t>auß</w:t>
      </w:r>
      <w:proofErr w:type="spellEnd"/>
      <w:r>
        <w:t xml:space="preserve"> der </w:t>
      </w:r>
      <w:proofErr w:type="spellStart"/>
      <w:r>
        <w:t>schrifft</w:t>
      </w:r>
      <w:proofErr w:type="spellEnd"/>
      <w:r>
        <w:t xml:space="preserve"> genugsam </w:t>
      </w:r>
      <w:proofErr w:type="spellStart"/>
      <w:r>
        <w:t>bewissen</w:t>
      </w:r>
      <w:proofErr w:type="spellEnd"/>
      <w:r>
        <w:t xml:space="preserve"> ist/ das der </w:t>
      </w:r>
      <w:proofErr w:type="spellStart"/>
      <w:r>
        <w:t>heylige</w:t>
      </w:r>
      <w:proofErr w:type="spellEnd"/>
      <w:r>
        <w:t xml:space="preserve"> Geist ein </w:t>
      </w:r>
      <w:proofErr w:type="spellStart"/>
      <w:r>
        <w:t>vnderschidliche</w:t>
      </w:r>
      <w:proofErr w:type="spellEnd"/>
      <w:r>
        <w:t xml:space="preserve"> </w:t>
      </w:r>
      <w:proofErr w:type="spellStart"/>
      <w:r>
        <w:t>person</w:t>
      </w:r>
      <w:proofErr w:type="spellEnd"/>
      <w:r>
        <w:t xml:space="preserve">/ </w:t>
      </w:r>
      <w:proofErr w:type="spellStart"/>
      <w:r>
        <w:t>vnnd</w:t>
      </w:r>
      <w:proofErr w:type="spellEnd"/>
      <w:r>
        <w:t xml:space="preserve"> doch gleicher gewaltiger Gott ist/ auch sein </w:t>
      </w:r>
      <w:proofErr w:type="spellStart"/>
      <w:r>
        <w:t>ampt</w:t>
      </w:r>
      <w:proofErr w:type="spellEnd"/>
      <w:r>
        <w:t xml:space="preserve"> in der </w:t>
      </w:r>
      <w:proofErr w:type="spellStart"/>
      <w:r>
        <w:t>Cristlichen</w:t>
      </w:r>
      <w:proofErr w:type="spellEnd"/>
      <w:r>
        <w:t xml:space="preserve"> gemein </w:t>
      </w:r>
      <w:proofErr w:type="spellStart"/>
      <w:r>
        <w:t>füret</w:t>
      </w:r>
      <w:proofErr w:type="spellEnd"/>
      <w:r>
        <w:t xml:space="preserve"> </w:t>
      </w:r>
      <w:proofErr w:type="spellStart"/>
      <w:r>
        <w:t>vnd</w:t>
      </w:r>
      <w:proofErr w:type="spellEnd"/>
      <w:r>
        <w:t xml:space="preserve"> </w:t>
      </w:r>
      <w:proofErr w:type="spellStart"/>
      <w:r>
        <w:t>vbet</w:t>
      </w:r>
      <w:proofErr w:type="spellEnd"/>
      <w:r>
        <w:t xml:space="preserve"> </w:t>
      </w:r>
      <w:proofErr w:type="spellStart"/>
      <w:r>
        <w:t>biß</w:t>
      </w:r>
      <w:proofErr w:type="spellEnd"/>
      <w:r>
        <w:t xml:space="preserve"> zum end der </w:t>
      </w:r>
      <w:proofErr w:type="spellStart"/>
      <w:r>
        <w:t>welt</w:t>
      </w:r>
      <w:proofErr w:type="spellEnd"/>
      <w:r>
        <w:t xml:space="preserve">/ </w:t>
      </w:r>
      <w:proofErr w:type="spellStart"/>
      <w:r>
        <w:t>welliches</w:t>
      </w:r>
      <w:proofErr w:type="spellEnd"/>
      <w:r>
        <w:t xml:space="preserve"> wir nicht </w:t>
      </w:r>
      <w:proofErr w:type="spellStart"/>
      <w:r>
        <w:t>emperen</w:t>
      </w:r>
      <w:proofErr w:type="spellEnd"/>
      <w:r>
        <w:t xml:space="preserve"> </w:t>
      </w:r>
      <w:proofErr w:type="spellStart"/>
      <w:r>
        <w:t>mügen</w:t>
      </w:r>
      <w:proofErr w:type="spellEnd"/>
      <w:r>
        <w:t xml:space="preserve">/ so wir die </w:t>
      </w:r>
      <w:proofErr w:type="spellStart"/>
      <w:r>
        <w:t>wolthat</w:t>
      </w:r>
      <w:proofErr w:type="spellEnd"/>
      <w:r>
        <w:t xml:space="preserve"> Christi recht </w:t>
      </w:r>
      <w:proofErr w:type="spellStart"/>
      <w:r>
        <w:t>ergreiffen</w:t>
      </w:r>
      <w:proofErr w:type="spellEnd"/>
      <w:r>
        <w:t xml:space="preserve"> </w:t>
      </w:r>
      <w:proofErr w:type="spellStart"/>
      <w:r>
        <w:t>vnd</w:t>
      </w:r>
      <w:proofErr w:type="spellEnd"/>
      <w:r>
        <w:t xml:space="preserve"> </w:t>
      </w:r>
      <w:proofErr w:type="spellStart"/>
      <w:r>
        <w:t>theilhafftig</w:t>
      </w:r>
      <w:proofErr w:type="spellEnd"/>
      <w:r>
        <w:t xml:space="preserve"> werden wöllen/ dazu sein </w:t>
      </w:r>
      <w:proofErr w:type="spellStart"/>
      <w:r>
        <w:t>heiligs</w:t>
      </w:r>
      <w:proofErr w:type="spellEnd"/>
      <w:r>
        <w:t xml:space="preserve"> </w:t>
      </w:r>
      <w:proofErr w:type="spellStart"/>
      <w:r>
        <w:t>Götlich</w:t>
      </w:r>
      <w:proofErr w:type="spellEnd"/>
      <w:r>
        <w:t xml:space="preserve"> </w:t>
      </w:r>
      <w:proofErr w:type="spellStart"/>
      <w:r>
        <w:t>wort</w:t>
      </w:r>
      <w:proofErr w:type="spellEnd"/>
      <w:r>
        <w:t xml:space="preserve"> </w:t>
      </w:r>
      <w:proofErr w:type="spellStart"/>
      <w:r>
        <w:t>vns</w:t>
      </w:r>
      <w:proofErr w:type="spellEnd"/>
      <w:r>
        <w:t xml:space="preserve"> leitet </w:t>
      </w:r>
      <w:proofErr w:type="spellStart"/>
      <w:r>
        <w:t>vnd</w:t>
      </w:r>
      <w:proofErr w:type="spellEnd"/>
      <w:r>
        <w:t xml:space="preserve"> bringet </w:t>
      </w:r>
      <w:proofErr w:type="spellStart"/>
      <w:r>
        <w:t>welchs</w:t>
      </w:r>
      <w:proofErr w:type="spellEnd"/>
      <w:r>
        <w:t xml:space="preserve"> das </w:t>
      </w:r>
      <w:proofErr w:type="spellStart"/>
      <w:r>
        <w:t>mitel</w:t>
      </w:r>
      <w:proofErr w:type="spellEnd"/>
      <w:r>
        <w:t xml:space="preserve"> ist/ dadurch er </w:t>
      </w:r>
      <w:proofErr w:type="spellStart"/>
      <w:r>
        <w:t>wircket</w:t>
      </w:r>
      <w:proofErr w:type="spellEnd"/>
      <w:r>
        <w:t xml:space="preserve"> </w:t>
      </w:r>
      <w:proofErr w:type="spellStart"/>
      <w:r>
        <w:t>vnd</w:t>
      </w:r>
      <w:proofErr w:type="spellEnd"/>
      <w:r>
        <w:t xml:space="preserve"> </w:t>
      </w:r>
      <w:proofErr w:type="spellStart"/>
      <w:r>
        <w:t>vns</w:t>
      </w:r>
      <w:proofErr w:type="spellEnd"/>
      <w:r>
        <w:t xml:space="preserve"> </w:t>
      </w:r>
      <w:proofErr w:type="spellStart"/>
      <w:r>
        <w:t>füret</w:t>
      </w:r>
      <w:proofErr w:type="spellEnd"/>
      <w:r>
        <w:t xml:space="preserve">/ </w:t>
      </w:r>
      <w:proofErr w:type="spellStart"/>
      <w:r>
        <w:t>dz</w:t>
      </w:r>
      <w:proofErr w:type="spellEnd"/>
      <w:r>
        <w:t xml:space="preserve"> ist von dem ersten stuck der </w:t>
      </w:r>
      <w:proofErr w:type="spellStart"/>
      <w:r>
        <w:t>heyligung</w:t>
      </w:r>
      <w:proofErr w:type="spellEnd"/>
      <w:r>
        <w:t xml:space="preserve"> </w:t>
      </w:r>
      <w:proofErr w:type="spellStart"/>
      <w:r>
        <w:t>vnd</w:t>
      </w:r>
      <w:proofErr w:type="spellEnd"/>
      <w:r>
        <w:t xml:space="preserve"> </w:t>
      </w:r>
      <w:proofErr w:type="spellStart"/>
      <w:r>
        <w:t>wirckung</w:t>
      </w:r>
      <w:proofErr w:type="spellEnd"/>
      <w:r>
        <w:t xml:space="preserve"> des heiligen </w:t>
      </w:r>
      <w:proofErr w:type="spellStart"/>
      <w:r>
        <w:t>geistes</w:t>
      </w:r>
      <w:proofErr w:type="spellEnd"/>
      <w:r>
        <w:t xml:space="preserve"> geredet/ </w:t>
      </w:r>
      <w:proofErr w:type="spellStart"/>
      <w:r>
        <w:t>jetzundt</w:t>
      </w:r>
      <w:proofErr w:type="spellEnd"/>
      <w:r>
        <w:t xml:space="preserve"> folget </w:t>
      </w:r>
      <w:proofErr w:type="spellStart"/>
      <w:r>
        <w:t>dz</w:t>
      </w:r>
      <w:proofErr w:type="spellEnd"/>
      <w:r>
        <w:t xml:space="preserve"> ander. </w:t>
      </w:r>
    </w:p>
    <w:p w14:paraId="52A6D101" w14:textId="77777777" w:rsidR="009C2A21" w:rsidRDefault="009C2A21" w:rsidP="009C2A21">
      <w:pPr>
        <w:pStyle w:val="berschrift4"/>
      </w:pPr>
      <w:r>
        <w:t xml:space="preserve">Ein heilige </w:t>
      </w:r>
      <w:proofErr w:type="spellStart"/>
      <w:r>
        <w:t>Cristliche</w:t>
      </w:r>
      <w:proofErr w:type="spellEnd"/>
      <w:r>
        <w:t xml:space="preserve"> </w:t>
      </w:r>
      <w:proofErr w:type="spellStart"/>
      <w:r>
        <w:t>kirch</w:t>
      </w:r>
      <w:proofErr w:type="spellEnd"/>
      <w:r>
        <w:t xml:space="preserve">/ gemein der </w:t>
      </w:r>
      <w:proofErr w:type="spellStart"/>
      <w:r>
        <w:t>heyligen</w:t>
      </w:r>
      <w:proofErr w:type="spellEnd"/>
      <w:r>
        <w:t>.</w:t>
      </w:r>
    </w:p>
    <w:p w14:paraId="64ACEBC7" w14:textId="77777777" w:rsidR="009C2A21" w:rsidRDefault="009C2A21" w:rsidP="009C2A21">
      <w:pPr>
        <w:pStyle w:val="StandardWeb"/>
      </w:pPr>
      <w:proofErr w:type="spellStart"/>
      <w:r>
        <w:t>ALhie</w:t>
      </w:r>
      <w:proofErr w:type="spellEnd"/>
      <w:r>
        <w:t xml:space="preserve"> bekenn </w:t>
      </w:r>
      <w:proofErr w:type="spellStart"/>
      <w:r>
        <w:t>vnd</w:t>
      </w:r>
      <w:proofErr w:type="spellEnd"/>
      <w:r>
        <w:t xml:space="preserve"> glaub ich das Gott der </w:t>
      </w:r>
      <w:proofErr w:type="spellStart"/>
      <w:r>
        <w:t>vater</w:t>
      </w:r>
      <w:proofErr w:type="spellEnd"/>
      <w:r>
        <w:t xml:space="preserve">/ der alle ding erschaffen hat </w:t>
      </w:r>
      <w:proofErr w:type="spellStart"/>
      <w:r>
        <w:t>vnd</w:t>
      </w:r>
      <w:proofErr w:type="spellEnd"/>
      <w:r>
        <w:t xml:space="preserve"> </w:t>
      </w:r>
      <w:proofErr w:type="spellStart"/>
      <w:r>
        <w:t>Got</w:t>
      </w:r>
      <w:proofErr w:type="spellEnd"/>
      <w:r>
        <w:t xml:space="preserve"> der </w:t>
      </w:r>
      <w:proofErr w:type="spellStart"/>
      <w:r>
        <w:t>son</w:t>
      </w:r>
      <w:proofErr w:type="spellEnd"/>
      <w:r>
        <w:t xml:space="preserve"> der die </w:t>
      </w:r>
      <w:proofErr w:type="spellStart"/>
      <w:r>
        <w:t>welt</w:t>
      </w:r>
      <w:proofErr w:type="spellEnd"/>
      <w:r>
        <w:t xml:space="preserve"> erlöset/ auch </w:t>
      </w:r>
      <w:proofErr w:type="spellStart"/>
      <w:r>
        <w:t>Got</w:t>
      </w:r>
      <w:proofErr w:type="spellEnd"/>
      <w:r>
        <w:t xml:space="preserve"> der heilige geist der die Christlich </w:t>
      </w:r>
      <w:proofErr w:type="spellStart"/>
      <w:r>
        <w:t>kirch</w:t>
      </w:r>
      <w:proofErr w:type="spellEnd"/>
      <w:r>
        <w:t xml:space="preserve"> </w:t>
      </w:r>
      <w:proofErr w:type="spellStart"/>
      <w:r>
        <w:t>fürt</w:t>
      </w:r>
      <w:proofErr w:type="spellEnd"/>
      <w:r>
        <w:t xml:space="preserve"> </w:t>
      </w:r>
      <w:proofErr w:type="spellStart"/>
      <w:r>
        <w:t>vnd</w:t>
      </w:r>
      <w:proofErr w:type="spellEnd"/>
      <w:r>
        <w:t xml:space="preserve"> noch </w:t>
      </w:r>
      <w:proofErr w:type="spellStart"/>
      <w:r>
        <w:t>heyliget</w:t>
      </w:r>
      <w:proofErr w:type="spellEnd"/>
      <w:r>
        <w:t xml:space="preserve">/ das im sag ich Gott ehe der </w:t>
      </w:r>
      <w:proofErr w:type="spellStart"/>
      <w:r>
        <w:t>welt</w:t>
      </w:r>
      <w:proofErr w:type="spellEnd"/>
      <w:r>
        <w:t xml:space="preserve"> </w:t>
      </w:r>
      <w:proofErr w:type="spellStart"/>
      <w:r>
        <w:t>gründt</w:t>
      </w:r>
      <w:proofErr w:type="spellEnd"/>
      <w:r>
        <w:t xml:space="preserve"> </w:t>
      </w:r>
      <w:proofErr w:type="spellStart"/>
      <w:r>
        <w:t>vnnd</w:t>
      </w:r>
      <w:proofErr w:type="spellEnd"/>
      <w:r>
        <w:t xml:space="preserve"> </w:t>
      </w:r>
      <w:proofErr w:type="spellStart"/>
      <w:r>
        <w:t>fundament</w:t>
      </w:r>
      <w:proofErr w:type="spellEnd"/>
      <w:r>
        <w:t xml:space="preserve"> geleget wurde ein sonderlich </w:t>
      </w:r>
      <w:proofErr w:type="spellStart"/>
      <w:r>
        <w:t>vnd</w:t>
      </w:r>
      <w:proofErr w:type="spellEnd"/>
      <w:r>
        <w:t xml:space="preserve"> </w:t>
      </w:r>
      <w:proofErr w:type="spellStart"/>
      <w:r>
        <w:t>ausserlesen</w:t>
      </w:r>
      <w:proofErr w:type="spellEnd"/>
      <w:r>
        <w:t xml:space="preserve"> </w:t>
      </w:r>
      <w:proofErr w:type="spellStart"/>
      <w:r>
        <w:t>volck</w:t>
      </w:r>
      <w:proofErr w:type="spellEnd"/>
      <w:r>
        <w:t xml:space="preserve"> </w:t>
      </w:r>
      <w:proofErr w:type="spellStart"/>
      <w:r>
        <w:t>erwölet</w:t>
      </w:r>
      <w:proofErr w:type="spellEnd"/>
      <w:r>
        <w:t xml:space="preserve"> hab/ </w:t>
      </w:r>
      <w:proofErr w:type="spellStart"/>
      <w:r>
        <w:t>welchs</w:t>
      </w:r>
      <w:proofErr w:type="spellEnd"/>
      <w:r>
        <w:t xml:space="preserve"> er mit seinem </w:t>
      </w:r>
      <w:proofErr w:type="spellStart"/>
      <w:r>
        <w:t>wort</w:t>
      </w:r>
      <w:proofErr w:type="spellEnd"/>
      <w:r>
        <w:t xml:space="preserve"> </w:t>
      </w:r>
      <w:proofErr w:type="spellStart"/>
      <w:r>
        <w:t>vnd</w:t>
      </w:r>
      <w:proofErr w:type="spellEnd"/>
      <w:r>
        <w:t xml:space="preserve"> begabet hat/ </w:t>
      </w:r>
      <w:proofErr w:type="spellStart"/>
      <w:r>
        <w:t>vnd</w:t>
      </w:r>
      <w:proofErr w:type="spellEnd"/>
      <w:r>
        <w:t xml:space="preserve"> von ander </w:t>
      </w:r>
      <w:proofErr w:type="spellStart"/>
      <w:r>
        <w:t>völckern</w:t>
      </w:r>
      <w:proofErr w:type="spellEnd"/>
      <w:r>
        <w:t xml:space="preserve"> abgesondert </w:t>
      </w:r>
      <w:proofErr w:type="spellStart"/>
      <w:r>
        <w:t>vnnd</w:t>
      </w:r>
      <w:proofErr w:type="spellEnd"/>
      <w:r>
        <w:t xml:space="preserve"> </w:t>
      </w:r>
      <w:proofErr w:type="spellStart"/>
      <w:r>
        <w:t>geschiden</w:t>
      </w:r>
      <w:proofErr w:type="spellEnd"/>
      <w:r>
        <w:t xml:space="preserve">/ aber dieweil sich </w:t>
      </w:r>
      <w:proofErr w:type="spellStart"/>
      <w:r>
        <w:t>jr</w:t>
      </w:r>
      <w:proofErr w:type="spellEnd"/>
      <w:r>
        <w:t xml:space="preserve"> </w:t>
      </w:r>
      <w:proofErr w:type="spellStart"/>
      <w:r>
        <w:t>vil</w:t>
      </w:r>
      <w:proofErr w:type="spellEnd"/>
      <w:r>
        <w:t xml:space="preserve"> </w:t>
      </w:r>
      <w:proofErr w:type="spellStart"/>
      <w:r>
        <w:t>vnwirdig</w:t>
      </w:r>
      <w:proofErr w:type="spellEnd"/>
      <w:r>
        <w:t xml:space="preserve"> achten </w:t>
      </w:r>
      <w:proofErr w:type="spellStart"/>
      <w:r>
        <w:t>vnd</w:t>
      </w:r>
      <w:proofErr w:type="spellEnd"/>
      <w:r>
        <w:t xml:space="preserve"> </w:t>
      </w:r>
      <w:proofErr w:type="spellStart"/>
      <w:r>
        <w:t>hilten</w:t>
      </w:r>
      <w:proofErr w:type="spellEnd"/>
      <w:r>
        <w:t xml:space="preserve">/ solcher </w:t>
      </w:r>
      <w:proofErr w:type="spellStart"/>
      <w:r>
        <w:t>wolthaten</w:t>
      </w:r>
      <w:proofErr w:type="spellEnd"/>
      <w:r>
        <w:t xml:space="preserve"> Gottes </w:t>
      </w:r>
      <w:proofErr w:type="spellStart"/>
      <w:r>
        <w:t>vnd</w:t>
      </w:r>
      <w:proofErr w:type="spellEnd"/>
      <w:r>
        <w:t xml:space="preserve"> des ewigen </w:t>
      </w:r>
      <w:proofErr w:type="spellStart"/>
      <w:r>
        <w:t>lebens</w:t>
      </w:r>
      <w:proofErr w:type="spellEnd"/>
      <w:r>
        <w:t xml:space="preserve">/ so ist die </w:t>
      </w:r>
      <w:proofErr w:type="spellStart"/>
      <w:r>
        <w:t>blindheit</w:t>
      </w:r>
      <w:proofErr w:type="spellEnd"/>
      <w:r>
        <w:t xml:space="preserve"> </w:t>
      </w:r>
      <w:proofErr w:type="spellStart"/>
      <w:r>
        <w:t>vber</w:t>
      </w:r>
      <w:proofErr w:type="spellEnd"/>
      <w:r>
        <w:t xml:space="preserve"> Israel kommen vnnd gefallen/ </w:t>
      </w:r>
      <w:proofErr w:type="spellStart"/>
      <w:r>
        <w:t>vnnd</w:t>
      </w:r>
      <w:proofErr w:type="spellEnd"/>
      <w:r>
        <w:t xml:space="preserve"> die </w:t>
      </w:r>
      <w:proofErr w:type="spellStart"/>
      <w:r>
        <w:t>brosammen</w:t>
      </w:r>
      <w:proofErr w:type="spellEnd"/>
      <w:r>
        <w:t xml:space="preserve"> </w:t>
      </w:r>
      <w:proofErr w:type="spellStart"/>
      <w:r>
        <w:t>vnd</w:t>
      </w:r>
      <w:proofErr w:type="spellEnd"/>
      <w:r>
        <w:t xml:space="preserve"> das </w:t>
      </w:r>
      <w:proofErr w:type="spellStart"/>
      <w:r>
        <w:t>vber</w:t>
      </w:r>
      <w:proofErr w:type="spellEnd"/>
      <w:r>
        <w:t xml:space="preserve"> </w:t>
      </w:r>
      <w:proofErr w:type="spellStart"/>
      <w:r>
        <w:t>bliben</w:t>
      </w:r>
      <w:proofErr w:type="spellEnd"/>
      <w:r>
        <w:t xml:space="preserve"> war/ </w:t>
      </w:r>
      <w:proofErr w:type="spellStart"/>
      <w:r>
        <w:t>vpm</w:t>
      </w:r>
      <w:proofErr w:type="spellEnd"/>
      <w:r>
        <w:t xml:space="preserve"> dem </w:t>
      </w:r>
      <w:proofErr w:type="spellStart"/>
      <w:r>
        <w:t>vättern</w:t>
      </w:r>
      <w:proofErr w:type="spellEnd"/>
      <w:r>
        <w:t xml:space="preserve"> dieses </w:t>
      </w:r>
      <w:proofErr w:type="spellStart"/>
      <w:r>
        <w:t>volcks</w:t>
      </w:r>
      <w:proofErr w:type="spellEnd"/>
      <w:r>
        <w:t xml:space="preserve"> an die </w:t>
      </w:r>
      <w:proofErr w:type="spellStart"/>
      <w:r>
        <w:t>heyden</w:t>
      </w:r>
      <w:proofErr w:type="spellEnd"/>
      <w:r>
        <w:t xml:space="preserve"> </w:t>
      </w:r>
      <w:proofErr w:type="spellStart"/>
      <w:r>
        <w:t>gewent</w:t>
      </w:r>
      <w:proofErr w:type="spellEnd"/>
      <w:r>
        <w:t xml:space="preserve">/ also das er </w:t>
      </w:r>
      <w:proofErr w:type="spellStart"/>
      <w:r>
        <w:t>auß</w:t>
      </w:r>
      <w:proofErr w:type="spellEnd"/>
      <w:r>
        <w:t xml:space="preserve"> den beyden hat gemacht ein </w:t>
      </w:r>
      <w:proofErr w:type="spellStart"/>
      <w:r>
        <w:t>heylige</w:t>
      </w:r>
      <w:proofErr w:type="spellEnd"/>
      <w:r>
        <w:t xml:space="preserve"> Christliche </w:t>
      </w:r>
      <w:proofErr w:type="spellStart"/>
      <w:r>
        <w:t>kirch</w:t>
      </w:r>
      <w:proofErr w:type="spellEnd"/>
      <w:r>
        <w:t xml:space="preserve">/ im samen </w:t>
      </w:r>
      <w:proofErr w:type="spellStart"/>
      <w:r>
        <w:t>Abrahe</w:t>
      </w:r>
      <w:proofErr w:type="spellEnd"/>
      <w:r>
        <w:t xml:space="preserve"> zu </w:t>
      </w:r>
      <w:proofErr w:type="spellStart"/>
      <w:r>
        <w:t>gebenedeyen</w:t>
      </w:r>
      <w:proofErr w:type="spellEnd"/>
      <w:r>
        <w:t xml:space="preserve">/ durch den glauben </w:t>
      </w:r>
      <w:proofErr w:type="spellStart"/>
      <w:r>
        <w:t>vnd</w:t>
      </w:r>
      <w:proofErr w:type="spellEnd"/>
      <w:r>
        <w:t xml:space="preserve"> die liebe zu </w:t>
      </w:r>
      <w:proofErr w:type="spellStart"/>
      <w:r>
        <w:t>hauff</w:t>
      </w:r>
      <w:proofErr w:type="spellEnd"/>
      <w:r>
        <w:t xml:space="preserve"> gelesen. </w:t>
      </w:r>
    </w:p>
    <w:p w14:paraId="58DE1805" w14:textId="77777777" w:rsidR="009C2A21" w:rsidRDefault="009C2A21" w:rsidP="009C2A21">
      <w:pPr>
        <w:pStyle w:val="StandardWeb"/>
      </w:pPr>
      <w:r>
        <w:t xml:space="preserve">Vnnd also verbunden als </w:t>
      </w:r>
      <w:proofErr w:type="spellStart"/>
      <w:r>
        <w:t>vil</w:t>
      </w:r>
      <w:proofErr w:type="spellEnd"/>
      <w:r>
        <w:t xml:space="preserve"> </w:t>
      </w:r>
      <w:proofErr w:type="spellStart"/>
      <w:r>
        <w:t>glider</w:t>
      </w:r>
      <w:proofErr w:type="spellEnd"/>
      <w:r>
        <w:t xml:space="preserve"> in einem leibe/ </w:t>
      </w:r>
      <w:proofErr w:type="spellStart"/>
      <w:r>
        <w:t>welchs</w:t>
      </w:r>
      <w:proofErr w:type="spellEnd"/>
      <w:r>
        <w:t xml:space="preserve"> </w:t>
      </w:r>
      <w:proofErr w:type="spellStart"/>
      <w:r>
        <w:t>haupt</w:t>
      </w:r>
      <w:proofErr w:type="spellEnd"/>
      <w:r>
        <w:t xml:space="preserve"> </w:t>
      </w:r>
      <w:proofErr w:type="spellStart"/>
      <w:r>
        <w:t>Cristus</w:t>
      </w:r>
      <w:proofErr w:type="spellEnd"/>
      <w:r>
        <w:t xml:space="preserve"> der Herr </w:t>
      </w:r>
      <w:proofErr w:type="spellStart"/>
      <w:r>
        <w:t>vnd</w:t>
      </w:r>
      <w:proofErr w:type="spellEnd"/>
      <w:r>
        <w:t xml:space="preserve"> </w:t>
      </w:r>
      <w:proofErr w:type="spellStart"/>
      <w:r>
        <w:t>Got</w:t>
      </w:r>
      <w:proofErr w:type="spellEnd"/>
      <w:r>
        <w:t xml:space="preserve"> ist/ des braut sie auch genennet </w:t>
      </w:r>
      <w:proofErr w:type="spellStart"/>
      <w:r>
        <w:t>wirt</w:t>
      </w:r>
      <w:proofErr w:type="spellEnd"/>
      <w:r>
        <w:t xml:space="preserve">/ durch welche </w:t>
      </w:r>
      <w:proofErr w:type="spellStart"/>
      <w:r>
        <w:t>wolthaten</w:t>
      </w:r>
      <w:proofErr w:type="spellEnd"/>
      <w:r>
        <w:t xml:space="preserve"> </w:t>
      </w:r>
      <w:proofErr w:type="spellStart"/>
      <w:r>
        <w:t>vnnd</w:t>
      </w:r>
      <w:proofErr w:type="spellEnd"/>
      <w:r>
        <w:t xml:space="preserve"> </w:t>
      </w:r>
      <w:proofErr w:type="spellStart"/>
      <w:r>
        <w:t>gnaden</w:t>
      </w:r>
      <w:proofErr w:type="spellEnd"/>
      <w:r>
        <w:t xml:space="preserve">/ sie </w:t>
      </w:r>
      <w:proofErr w:type="spellStart"/>
      <w:r>
        <w:t>heylig</w:t>
      </w:r>
      <w:proofErr w:type="spellEnd"/>
      <w:r>
        <w:t xml:space="preserve"> </w:t>
      </w:r>
      <w:proofErr w:type="spellStart"/>
      <w:r>
        <w:t>vnd</w:t>
      </w:r>
      <w:proofErr w:type="spellEnd"/>
      <w:r>
        <w:t xml:space="preserve"> </w:t>
      </w:r>
      <w:proofErr w:type="spellStart"/>
      <w:r>
        <w:t>vnstrefflich</w:t>
      </w:r>
      <w:proofErr w:type="spellEnd"/>
      <w:r>
        <w:t xml:space="preserve"> ist/ </w:t>
      </w:r>
      <w:proofErr w:type="spellStart"/>
      <w:r>
        <w:t>vnnd</w:t>
      </w:r>
      <w:proofErr w:type="spellEnd"/>
      <w:r>
        <w:t xml:space="preserve"> </w:t>
      </w:r>
      <w:proofErr w:type="spellStart"/>
      <w:r>
        <w:t>teglich</w:t>
      </w:r>
      <w:proofErr w:type="spellEnd"/>
      <w:r>
        <w:t xml:space="preserve"> mehr </w:t>
      </w:r>
      <w:proofErr w:type="spellStart"/>
      <w:r>
        <w:t>vnd</w:t>
      </w:r>
      <w:proofErr w:type="spellEnd"/>
      <w:r>
        <w:t xml:space="preserve"> mehr in seinem </w:t>
      </w:r>
      <w:proofErr w:type="spellStart"/>
      <w:r>
        <w:t>wort</w:t>
      </w:r>
      <w:proofErr w:type="spellEnd"/>
      <w:r>
        <w:t xml:space="preserve"> </w:t>
      </w:r>
      <w:proofErr w:type="spellStart"/>
      <w:r>
        <w:t>vnnd</w:t>
      </w:r>
      <w:proofErr w:type="spellEnd"/>
      <w:r>
        <w:t xml:space="preserve"> dem </w:t>
      </w:r>
      <w:proofErr w:type="spellStart"/>
      <w:r>
        <w:t>hochwirdigen</w:t>
      </w:r>
      <w:proofErr w:type="spellEnd"/>
      <w:r>
        <w:t xml:space="preserve"> Sacrament/ die zu dem seine </w:t>
      </w:r>
      <w:proofErr w:type="spellStart"/>
      <w:r>
        <w:t>Götlichen</w:t>
      </w:r>
      <w:proofErr w:type="spellEnd"/>
      <w:r>
        <w:t xml:space="preserve"> </w:t>
      </w:r>
      <w:proofErr w:type="spellStart"/>
      <w:r>
        <w:t>namen</w:t>
      </w:r>
      <w:proofErr w:type="spellEnd"/>
      <w:r>
        <w:t xml:space="preserve"> mehren </w:t>
      </w:r>
      <w:proofErr w:type="spellStart"/>
      <w:r>
        <w:t>vnnd</w:t>
      </w:r>
      <w:proofErr w:type="spellEnd"/>
      <w:r>
        <w:t xml:space="preserve"> </w:t>
      </w:r>
      <w:proofErr w:type="spellStart"/>
      <w:r>
        <w:t>raußstreichen</w:t>
      </w:r>
      <w:proofErr w:type="spellEnd"/>
      <w:r>
        <w:t xml:space="preserve">/ die der </w:t>
      </w:r>
      <w:proofErr w:type="spellStart"/>
      <w:r>
        <w:t>heylige</w:t>
      </w:r>
      <w:proofErr w:type="spellEnd"/>
      <w:r>
        <w:t xml:space="preserve"> geist mit seinen gaben heiliget </w:t>
      </w:r>
      <w:proofErr w:type="spellStart"/>
      <w:r>
        <w:t>vnd</w:t>
      </w:r>
      <w:proofErr w:type="spellEnd"/>
      <w:r>
        <w:t xml:space="preserve"> in </w:t>
      </w:r>
      <w:proofErr w:type="spellStart"/>
      <w:r>
        <w:t>jrem</w:t>
      </w:r>
      <w:proofErr w:type="spellEnd"/>
      <w:r>
        <w:t xml:space="preserve"> </w:t>
      </w:r>
      <w:proofErr w:type="spellStart"/>
      <w:r>
        <w:t>ampt</w:t>
      </w:r>
      <w:proofErr w:type="spellEnd"/>
      <w:r>
        <w:t xml:space="preserve"> bestendiget/ </w:t>
      </w:r>
      <w:proofErr w:type="spellStart"/>
      <w:r>
        <w:t>ausserhalben</w:t>
      </w:r>
      <w:proofErr w:type="spellEnd"/>
      <w:r>
        <w:t xml:space="preserve"> welcher kein heil noch </w:t>
      </w:r>
      <w:proofErr w:type="spellStart"/>
      <w:r>
        <w:t>seligkeit</w:t>
      </w:r>
      <w:proofErr w:type="spellEnd"/>
      <w:r>
        <w:t xml:space="preserve"> befunden noch erlangt </w:t>
      </w:r>
      <w:proofErr w:type="spellStart"/>
      <w:r>
        <w:t>wirt</w:t>
      </w:r>
      <w:proofErr w:type="spellEnd"/>
      <w:r>
        <w:t xml:space="preserve">/ sonder ein ewige </w:t>
      </w:r>
      <w:proofErr w:type="spellStart"/>
      <w:r>
        <w:t>sündflut</w:t>
      </w:r>
      <w:proofErr w:type="spellEnd"/>
      <w:r>
        <w:t xml:space="preserve"> des </w:t>
      </w:r>
      <w:proofErr w:type="spellStart"/>
      <w:r>
        <w:t>gewissens</w:t>
      </w:r>
      <w:proofErr w:type="spellEnd"/>
      <w:r>
        <w:t xml:space="preserve"> </w:t>
      </w:r>
      <w:proofErr w:type="spellStart"/>
      <w:r>
        <w:t>vnd</w:t>
      </w:r>
      <w:proofErr w:type="spellEnd"/>
      <w:r>
        <w:t xml:space="preserve"> alles </w:t>
      </w:r>
      <w:proofErr w:type="spellStart"/>
      <w:r>
        <w:t>fleisches</w:t>
      </w:r>
      <w:proofErr w:type="spellEnd"/>
      <w:r>
        <w:t xml:space="preserve"> </w:t>
      </w:r>
      <w:proofErr w:type="spellStart"/>
      <w:r>
        <w:t>verderbung</w:t>
      </w:r>
      <w:proofErr w:type="spellEnd"/>
      <w:r>
        <w:t xml:space="preserve"> </w:t>
      </w:r>
      <w:proofErr w:type="spellStart"/>
      <w:r>
        <w:t>vnnd</w:t>
      </w:r>
      <w:proofErr w:type="spellEnd"/>
      <w:r>
        <w:t xml:space="preserve"> </w:t>
      </w:r>
      <w:proofErr w:type="spellStart"/>
      <w:r>
        <w:t>vndergang</w:t>
      </w:r>
      <w:proofErr w:type="spellEnd"/>
      <w:r>
        <w:t xml:space="preserve"> zu </w:t>
      </w:r>
      <w:proofErr w:type="spellStart"/>
      <w:r>
        <w:t>kunfftig</w:t>
      </w:r>
      <w:proofErr w:type="spellEnd"/>
      <w:r>
        <w:t xml:space="preserve"> geschehen </w:t>
      </w:r>
      <w:proofErr w:type="spellStart"/>
      <w:r>
        <w:t>wirt</w:t>
      </w:r>
      <w:proofErr w:type="spellEnd"/>
      <w:r>
        <w:t xml:space="preserve">/ </w:t>
      </w:r>
      <w:proofErr w:type="spellStart"/>
      <w:r>
        <w:t>vnd</w:t>
      </w:r>
      <w:proofErr w:type="spellEnd"/>
      <w:r>
        <w:t xml:space="preserve"> wie Deut. am 4. </w:t>
      </w:r>
      <w:proofErr w:type="spellStart"/>
      <w:r>
        <w:t>sthet</w:t>
      </w:r>
      <w:proofErr w:type="spellEnd"/>
      <w:r>
        <w:t xml:space="preserve">/ </w:t>
      </w:r>
      <w:proofErr w:type="spellStart"/>
      <w:r>
        <w:t>vnd</w:t>
      </w:r>
      <w:proofErr w:type="spellEnd"/>
      <w:r>
        <w:t xml:space="preserve"> Paulus </w:t>
      </w:r>
      <w:proofErr w:type="spellStart"/>
      <w:r>
        <w:t>zun</w:t>
      </w:r>
      <w:proofErr w:type="spellEnd"/>
      <w:r>
        <w:t xml:space="preserve"> Ro. am 9. </w:t>
      </w:r>
      <w:proofErr w:type="spellStart"/>
      <w:r>
        <w:t>zun</w:t>
      </w:r>
      <w:proofErr w:type="spellEnd"/>
      <w:r>
        <w:t xml:space="preserve"> Philip. 5. </w:t>
      </w:r>
      <w:proofErr w:type="spellStart"/>
      <w:r>
        <w:t>vnd</w:t>
      </w:r>
      <w:proofErr w:type="spellEnd"/>
      <w:r>
        <w:t xml:space="preserve"> den </w:t>
      </w:r>
      <w:proofErr w:type="spellStart"/>
      <w:r>
        <w:t>Colo</w:t>
      </w:r>
      <w:proofErr w:type="spellEnd"/>
      <w:r>
        <w:t xml:space="preserve">. am 3 reichlich </w:t>
      </w:r>
      <w:proofErr w:type="spellStart"/>
      <w:r>
        <w:t>vnd</w:t>
      </w:r>
      <w:proofErr w:type="spellEnd"/>
      <w:r>
        <w:t xml:space="preserve"> </w:t>
      </w:r>
      <w:proofErr w:type="spellStart"/>
      <w:r>
        <w:t>vberflüssig</w:t>
      </w:r>
      <w:proofErr w:type="spellEnd"/>
      <w:r>
        <w:t xml:space="preserve"> </w:t>
      </w:r>
      <w:proofErr w:type="spellStart"/>
      <w:r>
        <w:t>erkleret</w:t>
      </w:r>
      <w:proofErr w:type="spellEnd"/>
      <w:r>
        <w:t xml:space="preserve"> </w:t>
      </w:r>
      <w:proofErr w:type="spellStart"/>
      <w:r>
        <w:t>wirt</w:t>
      </w:r>
      <w:proofErr w:type="spellEnd"/>
      <w:r>
        <w:t xml:space="preserve">/ die ein frommer Christ zu seinem nutz </w:t>
      </w:r>
      <w:proofErr w:type="spellStart"/>
      <w:r>
        <w:t>vnd</w:t>
      </w:r>
      <w:proofErr w:type="spellEnd"/>
      <w:r>
        <w:t xml:space="preserve"> </w:t>
      </w:r>
      <w:proofErr w:type="spellStart"/>
      <w:r>
        <w:t>wolfart</w:t>
      </w:r>
      <w:proofErr w:type="spellEnd"/>
      <w:r>
        <w:t xml:space="preserve">/ </w:t>
      </w:r>
      <w:proofErr w:type="spellStart"/>
      <w:r>
        <w:t>durchauß</w:t>
      </w:r>
      <w:proofErr w:type="spellEnd"/>
      <w:r>
        <w:t xml:space="preserve"> lesen </w:t>
      </w:r>
      <w:proofErr w:type="spellStart"/>
      <w:r>
        <w:t>vnd</w:t>
      </w:r>
      <w:proofErr w:type="spellEnd"/>
      <w:r>
        <w:t xml:space="preserve"> studieren </w:t>
      </w:r>
      <w:proofErr w:type="spellStart"/>
      <w:r>
        <w:t>wirt</w:t>
      </w:r>
      <w:proofErr w:type="spellEnd"/>
      <w:r>
        <w:t xml:space="preserve">/ Gott gebe </w:t>
      </w:r>
      <w:proofErr w:type="spellStart"/>
      <w:r>
        <w:t>vns</w:t>
      </w:r>
      <w:proofErr w:type="spellEnd"/>
      <w:r>
        <w:t xml:space="preserve"> sein </w:t>
      </w:r>
      <w:proofErr w:type="spellStart"/>
      <w:r>
        <w:t>gnad</w:t>
      </w:r>
      <w:proofErr w:type="spellEnd"/>
      <w:r>
        <w:t xml:space="preserve"> zum rechten verstand </w:t>
      </w:r>
      <w:proofErr w:type="spellStart"/>
      <w:r>
        <w:t>vnd</w:t>
      </w:r>
      <w:proofErr w:type="spellEnd"/>
      <w:r>
        <w:t xml:space="preserve"> </w:t>
      </w:r>
      <w:proofErr w:type="spellStart"/>
      <w:r>
        <w:t>vernemung</w:t>
      </w:r>
      <w:proofErr w:type="spellEnd"/>
      <w:r>
        <w:t xml:space="preserve">/ nun folget </w:t>
      </w:r>
      <w:proofErr w:type="spellStart"/>
      <w:r>
        <w:t>dz</w:t>
      </w:r>
      <w:proofErr w:type="spellEnd"/>
      <w:r>
        <w:t xml:space="preserve"> dritte </w:t>
      </w:r>
      <w:proofErr w:type="spellStart"/>
      <w:r>
        <w:t>welchs</w:t>
      </w:r>
      <w:proofErr w:type="spellEnd"/>
      <w:r>
        <w:t xml:space="preserve"> ist. </w:t>
      </w:r>
    </w:p>
    <w:p w14:paraId="5B4C52C7" w14:textId="77777777" w:rsidR="009C2A21" w:rsidRDefault="009C2A21" w:rsidP="009C2A21">
      <w:pPr>
        <w:pStyle w:val="berschrift4"/>
      </w:pPr>
      <w:r>
        <w:t xml:space="preserve">Vergebung der </w:t>
      </w:r>
      <w:proofErr w:type="spellStart"/>
      <w:r>
        <w:t>sünden</w:t>
      </w:r>
      <w:proofErr w:type="spellEnd"/>
      <w:r>
        <w:t>.</w:t>
      </w:r>
    </w:p>
    <w:p w14:paraId="1A1089C4" w14:textId="77777777" w:rsidR="009C2A21" w:rsidRDefault="009C2A21" w:rsidP="009C2A21">
      <w:pPr>
        <w:pStyle w:val="StandardWeb"/>
      </w:pPr>
      <w:proofErr w:type="spellStart"/>
      <w:r>
        <w:t>ALlhier</w:t>
      </w:r>
      <w:proofErr w:type="spellEnd"/>
      <w:r>
        <w:t xml:space="preserve"> gehören/ alle die/ </w:t>
      </w:r>
      <w:proofErr w:type="spellStart"/>
      <w:r>
        <w:t>jr</w:t>
      </w:r>
      <w:proofErr w:type="spellEnd"/>
      <w:r>
        <w:t xml:space="preserve"> sein wie </w:t>
      </w:r>
      <w:proofErr w:type="spellStart"/>
      <w:r>
        <w:t>vil</w:t>
      </w:r>
      <w:proofErr w:type="spellEnd"/>
      <w:r>
        <w:t xml:space="preserve"> </w:t>
      </w:r>
      <w:proofErr w:type="spellStart"/>
      <w:r>
        <w:t>jr</w:t>
      </w:r>
      <w:proofErr w:type="spellEnd"/>
      <w:r>
        <w:t xml:space="preserve"> wöllen/ die in </w:t>
      </w:r>
      <w:proofErr w:type="spellStart"/>
      <w:r>
        <w:t>diser</w:t>
      </w:r>
      <w:proofErr w:type="spellEnd"/>
      <w:r>
        <w:t xml:space="preserve"> </w:t>
      </w:r>
      <w:proofErr w:type="spellStart"/>
      <w:r>
        <w:t>archen</w:t>
      </w:r>
      <w:proofErr w:type="spellEnd"/>
      <w:r>
        <w:t xml:space="preserve"> Noe/ das ist der Christlichen </w:t>
      </w:r>
      <w:proofErr w:type="spellStart"/>
      <w:r>
        <w:t>kirchen</w:t>
      </w:r>
      <w:proofErr w:type="spellEnd"/>
      <w:r>
        <w:t xml:space="preserve"> </w:t>
      </w:r>
      <w:proofErr w:type="spellStart"/>
      <w:r>
        <w:t>vnnd</w:t>
      </w:r>
      <w:proofErr w:type="spellEnd"/>
      <w:r>
        <w:t xml:space="preserve"> gemein befunden werden/ oder in der gemeinschafft der </w:t>
      </w:r>
      <w:proofErr w:type="spellStart"/>
      <w:r>
        <w:t>heyligen</w:t>
      </w:r>
      <w:proofErr w:type="spellEnd"/>
      <w:r>
        <w:t xml:space="preserve"> </w:t>
      </w:r>
      <w:proofErr w:type="spellStart"/>
      <w:r>
        <w:t>Gotes</w:t>
      </w:r>
      <w:proofErr w:type="spellEnd"/>
      <w:r>
        <w:t xml:space="preserve"> sein wöllen/ die durch den </w:t>
      </w:r>
      <w:proofErr w:type="spellStart"/>
      <w:r>
        <w:t>heyligen</w:t>
      </w:r>
      <w:proofErr w:type="spellEnd"/>
      <w:r>
        <w:t xml:space="preserve"> geist </w:t>
      </w:r>
      <w:proofErr w:type="spellStart"/>
      <w:r>
        <w:t>geweydet</w:t>
      </w:r>
      <w:proofErr w:type="spellEnd"/>
      <w:r>
        <w:t xml:space="preserve">/ </w:t>
      </w:r>
      <w:proofErr w:type="spellStart"/>
      <w:r>
        <w:t>vnnd</w:t>
      </w:r>
      <w:proofErr w:type="spellEnd"/>
      <w:r>
        <w:t xml:space="preserve"> regiert werden/ </w:t>
      </w:r>
      <w:proofErr w:type="spellStart"/>
      <w:r>
        <w:t>vnd</w:t>
      </w:r>
      <w:proofErr w:type="spellEnd"/>
      <w:r>
        <w:t xml:space="preserve"> also durch den selben </w:t>
      </w:r>
      <w:proofErr w:type="spellStart"/>
      <w:r>
        <w:t>geheyliget</w:t>
      </w:r>
      <w:proofErr w:type="spellEnd"/>
      <w:r>
        <w:t xml:space="preserve">/ </w:t>
      </w:r>
      <w:proofErr w:type="spellStart"/>
      <w:r>
        <w:t>welchs</w:t>
      </w:r>
      <w:proofErr w:type="spellEnd"/>
      <w:r>
        <w:t xml:space="preserve"> nichts anders ist den das sie </w:t>
      </w:r>
      <w:proofErr w:type="spellStart"/>
      <w:r>
        <w:t>vergebung</w:t>
      </w:r>
      <w:proofErr w:type="spellEnd"/>
      <w:r>
        <w:t xml:space="preserve"> </w:t>
      </w:r>
      <w:proofErr w:type="spellStart"/>
      <w:r>
        <w:t>jrer</w:t>
      </w:r>
      <w:proofErr w:type="spellEnd"/>
      <w:r>
        <w:t xml:space="preserve"> </w:t>
      </w:r>
      <w:proofErr w:type="spellStart"/>
      <w:r>
        <w:t>sunden</w:t>
      </w:r>
      <w:proofErr w:type="spellEnd"/>
      <w:r>
        <w:t xml:space="preserve"> erlanget, durch den glauben an </w:t>
      </w:r>
      <w:proofErr w:type="spellStart"/>
      <w:r>
        <w:t>Cristum</w:t>
      </w:r>
      <w:proofErr w:type="spellEnd"/>
      <w:r>
        <w:t xml:space="preserve">/ </w:t>
      </w:r>
      <w:proofErr w:type="spellStart"/>
      <w:r>
        <w:t>abgesundert</w:t>
      </w:r>
      <w:proofErr w:type="spellEnd"/>
      <w:r>
        <w:t xml:space="preserve"> alle </w:t>
      </w:r>
      <w:proofErr w:type="spellStart"/>
      <w:r>
        <w:t>jre</w:t>
      </w:r>
      <w:proofErr w:type="spellEnd"/>
      <w:r>
        <w:t xml:space="preserve"> </w:t>
      </w:r>
      <w:proofErr w:type="spellStart"/>
      <w:r>
        <w:t>werck</w:t>
      </w:r>
      <w:proofErr w:type="spellEnd"/>
      <w:r>
        <w:t xml:space="preserve"> verdienst </w:t>
      </w:r>
      <w:proofErr w:type="spellStart"/>
      <w:r>
        <w:t>vnd</w:t>
      </w:r>
      <w:proofErr w:type="spellEnd"/>
      <w:r>
        <w:t xml:space="preserve"> </w:t>
      </w:r>
      <w:proofErr w:type="spellStart"/>
      <w:r>
        <w:t>gerechtigkeit</w:t>
      </w:r>
      <w:proofErr w:type="spellEnd"/>
      <w:r>
        <w:t xml:space="preserve">/ </w:t>
      </w:r>
      <w:proofErr w:type="spellStart"/>
      <w:r>
        <w:t>wiewol</w:t>
      </w:r>
      <w:proofErr w:type="spellEnd"/>
      <w:r>
        <w:t xml:space="preserve"> </w:t>
      </w:r>
      <w:proofErr w:type="spellStart"/>
      <w:r>
        <w:t>sye</w:t>
      </w:r>
      <w:proofErr w:type="spellEnd"/>
      <w:r>
        <w:t xml:space="preserve"> heilig </w:t>
      </w:r>
      <w:proofErr w:type="spellStart"/>
      <w:r>
        <w:t>vnnd</w:t>
      </w:r>
      <w:proofErr w:type="spellEnd"/>
      <w:r>
        <w:t xml:space="preserve"> gut sein/ denn Christus hat allein die </w:t>
      </w:r>
      <w:proofErr w:type="spellStart"/>
      <w:r>
        <w:t>schlussel</w:t>
      </w:r>
      <w:proofErr w:type="spellEnd"/>
      <w:r>
        <w:t xml:space="preserve"> </w:t>
      </w:r>
      <w:proofErr w:type="spellStart"/>
      <w:r>
        <w:t>vnd</w:t>
      </w:r>
      <w:proofErr w:type="spellEnd"/>
      <w:r>
        <w:t xml:space="preserve"> </w:t>
      </w:r>
      <w:proofErr w:type="spellStart"/>
      <w:r>
        <w:t>gwalt</w:t>
      </w:r>
      <w:proofErr w:type="spellEnd"/>
      <w:r>
        <w:t xml:space="preserve"> der Christlichen </w:t>
      </w:r>
      <w:proofErr w:type="spellStart"/>
      <w:r>
        <w:t>kirchen</w:t>
      </w:r>
      <w:proofErr w:type="spellEnd"/>
      <w:r>
        <w:t xml:space="preserve"> gelassen/ </w:t>
      </w:r>
      <w:proofErr w:type="spellStart"/>
      <w:r>
        <w:t>vnd</w:t>
      </w:r>
      <w:proofErr w:type="spellEnd"/>
      <w:r>
        <w:t xml:space="preserve"> gegeben alle </w:t>
      </w:r>
      <w:proofErr w:type="spellStart"/>
      <w:r>
        <w:t>sünden</w:t>
      </w:r>
      <w:proofErr w:type="spellEnd"/>
      <w:r>
        <w:t xml:space="preserve">/ </w:t>
      </w:r>
      <w:proofErr w:type="spellStart"/>
      <w:r>
        <w:t>vnd</w:t>
      </w:r>
      <w:proofErr w:type="spellEnd"/>
      <w:r>
        <w:t xml:space="preserve"> </w:t>
      </w:r>
      <w:proofErr w:type="spellStart"/>
      <w:r>
        <w:t>missethat</w:t>
      </w:r>
      <w:proofErr w:type="spellEnd"/>
      <w:r>
        <w:t xml:space="preserve"> </w:t>
      </w:r>
      <w:proofErr w:type="spellStart"/>
      <w:r>
        <w:t>zuuerzeichen</w:t>
      </w:r>
      <w:proofErr w:type="spellEnd"/>
      <w:r>
        <w:t xml:space="preserve">/ </w:t>
      </w:r>
      <w:proofErr w:type="spellStart"/>
      <w:r>
        <w:t>vnd</w:t>
      </w:r>
      <w:proofErr w:type="spellEnd"/>
      <w:r>
        <w:t xml:space="preserve"> </w:t>
      </w:r>
      <w:proofErr w:type="spellStart"/>
      <w:r>
        <w:t>nachzulasen</w:t>
      </w:r>
      <w:proofErr w:type="spellEnd"/>
      <w:r>
        <w:t xml:space="preserve">/ welche </w:t>
      </w:r>
      <w:proofErr w:type="spellStart"/>
      <w:r>
        <w:t>vnns</w:t>
      </w:r>
      <w:proofErr w:type="spellEnd"/>
      <w:r>
        <w:t xml:space="preserve"> </w:t>
      </w:r>
      <w:proofErr w:type="spellStart"/>
      <w:r>
        <w:t>verkundiget</w:t>
      </w:r>
      <w:proofErr w:type="spellEnd"/>
      <w:r>
        <w:t xml:space="preserve"> solche </w:t>
      </w:r>
      <w:proofErr w:type="spellStart"/>
      <w:r>
        <w:t>wolthat</w:t>
      </w:r>
      <w:proofErr w:type="spellEnd"/>
      <w:r>
        <w:t xml:space="preserve"> </w:t>
      </w:r>
      <w:proofErr w:type="spellStart"/>
      <w:r>
        <w:t>inn</w:t>
      </w:r>
      <w:proofErr w:type="spellEnd"/>
      <w:r>
        <w:t xml:space="preserve"> dem Göttlichen </w:t>
      </w:r>
      <w:proofErr w:type="spellStart"/>
      <w:r>
        <w:t>wort</w:t>
      </w:r>
      <w:proofErr w:type="spellEnd"/>
      <w:r>
        <w:t xml:space="preserve">. </w:t>
      </w:r>
    </w:p>
    <w:p w14:paraId="0781E625" w14:textId="77777777" w:rsidR="009C2A21" w:rsidRDefault="009C2A21" w:rsidP="009C2A21">
      <w:pPr>
        <w:pStyle w:val="StandardWeb"/>
      </w:pPr>
      <w:proofErr w:type="spellStart"/>
      <w:r>
        <w:t>Darauß</w:t>
      </w:r>
      <w:proofErr w:type="spellEnd"/>
      <w:r>
        <w:t xml:space="preserve"> entspringet der glaub/ der das </w:t>
      </w:r>
      <w:proofErr w:type="spellStart"/>
      <w:r>
        <w:t>gefeß</w:t>
      </w:r>
      <w:proofErr w:type="spellEnd"/>
      <w:r>
        <w:t xml:space="preserve"> </w:t>
      </w:r>
      <w:proofErr w:type="spellStart"/>
      <w:r>
        <w:t>vnd</w:t>
      </w:r>
      <w:proofErr w:type="spellEnd"/>
      <w:r>
        <w:t xml:space="preserve"> </w:t>
      </w:r>
      <w:proofErr w:type="spellStart"/>
      <w:r>
        <w:t>guldne</w:t>
      </w:r>
      <w:proofErr w:type="spellEnd"/>
      <w:r>
        <w:t xml:space="preserve"> </w:t>
      </w:r>
      <w:proofErr w:type="spellStart"/>
      <w:r>
        <w:t>truhe</w:t>
      </w:r>
      <w:proofErr w:type="spellEnd"/>
      <w:r>
        <w:t xml:space="preserve"> ist/ </w:t>
      </w:r>
      <w:proofErr w:type="spellStart"/>
      <w:r>
        <w:t>vnd</w:t>
      </w:r>
      <w:proofErr w:type="spellEnd"/>
      <w:r>
        <w:t xml:space="preserve"> </w:t>
      </w:r>
      <w:proofErr w:type="spellStart"/>
      <w:r>
        <w:t>dz</w:t>
      </w:r>
      <w:proofErr w:type="spellEnd"/>
      <w:r>
        <w:t xml:space="preserve"> ist </w:t>
      </w:r>
      <w:proofErr w:type="spellStart"/>
      <w:r>
        <w:t>vnser</w:t>
      </w:r>
      <w:proofErr w:type="spellEnd"/>
      <w:r>
        <w:t xml:space="preserve"> </w:t>
      </w:r>
      <w:proofErr w:type="spellStart"/>
      <w:r>
        <w:t>gantze</w:t>
      </w:r>
      <w:proofErr w:type="spellEnd"/>
      <w:r>
        <w:t xml:space="preserve"> </w:t>
      </w:r>
      <w:proofErr w:type="spellStart"/>
      <w:r>
        <w:t>vnd</w:t>
      </w:r>
      <w:proofErr w:type="spellEnd"/>
      <w:r>
        <w:t xml:space="preserve"> </w:t>
      </w:r>
      <w:proofErr w:type="spellStart"/>
      <w:r>
        <w:t>ware</w:t>
      </w:r>
      <w:proofErr w:type="spellEnd"/>
      <w:r>
        <w:t xml:space="preserve"> </w:t>
      </w:r>
      <w:proofErr w:type="spellStart"/>
      <w:r>
        <w:t>gerechtigkeyt</w:t>
      </w:r>
      <w:proofErr w:type="spellEnd"/>
      <w:r>
        <w:t xml:space="preserve"> </w:t>
      </w:r>
      <w:proofErr w:type="spellStart"/>
      <w:r>
        <w:t>vnd</w:t>
      </w:r>
      <w:proofErr w:type="spellEnd"/>
      <w:r>
        <w:t xml:space="preserve"> </w:t>
      </w:r>
      <w:proofErr w:type="spellStart"/>
      <w:r>
        <w:t>seligkeit</w:t>
      </w:r>
      <w:proofErr w:type="spellEnd"/>
      <w:r>
        <w:t xml:space="preserve">/ wie der </w:t>
      </w:r>
      <w:proofErr w:type="spellStart"/>
      <w:r>
        <w:t>heylige</w:t>
      </w:r>
      <w:proofErr w:type="spellEnd"/>
      <w:r>
        <w:t xml:space="preserve"> Paulus </w:t>
      </w:r>
      <w:proofErr w:type="spellStart"/>
      <w:r>
        <w:t>zun</w:t>
      </w:r>
      <w:proofErr w:type="spellEnd"/>
      <w:r>
        <w:t xml:space="preserve"> Rom. </w:t>
      </w:r>
      <w:proofErr w:type="spellStart"/>
      <w:r>
        <w:t>durchauß</w:t>
      </w:r>
      <w:proofErr w:type="spellEnd"/>
      <w:r>
        <w:t xml:space="preserve"> disputiert </w:t>
      </w:r>
      <w:proofErr w:type="spellStart"/>
      <w:r>
        <w:t>vnd</w:t>
      </w:r>
      <w:proofErr w:type="spellEnd"/>
      <w:r>
        <w:t xml:space="preserve"> saget/ </w:t>
      </w:r>
      <w:proofErr w:type="spellStart"/>
      <w:r>
        <w:t>heylig</w:t>
      </w:r>
      <w:proofErr w:type="spellEnd"/>
      <w:r>
        <w:t xml:space="preserve"> </w:t>
      </w:r>
      <w:proofErr w:type="spellStart"/>
      <w:r>
        <w:t>vnnd</w:t>
      </w:r>
      <w:proofErr w:type="spellEnd"/>
      <w:r>
        <w:t xml:space="preserve"> selig ist der dem Gott nicht seine </w:t>
      </w:r>
      <w:proofErr w:type="spellStart"/>
      <w:r>
        <w:t>sunde</w:t>
      </w:r>
      <w:proofErr w:type="spellEnd"/>
      <w:r>
        <w:t xml:space="preserve"> zurechnet/ </w:t>
      </w:r>
      <w:proofErr w:type="spellStart"/>
      <w:r>
        <w:t>vnd</w:t>
      </w:r>
      <w:proofErr w:type="spellEnd"/>
      <w:r>
        <w:t xml:space="preserve"> im 33. </w:t>
      </w:r>
      <w:proofErr w:type="spellStart"/>
      <w:r>
        <w:t>psalm</w:t>
      </w:r>
      <w:proofErr w:type="spellEnd"/>
      <w:r>
        <w:t xml:space="preserve"> </w:t>
      </w:r>
      <w:proofErr w:type="spellStart"/>
      <w:r>
        <w:t>herlicher</w:t>
      </w:r>
      <w:proofErr w:type="spellEnd"/>
      <w:r>
        <w:t xml:space="preserve"> von dem </w:t>
      </w:r>
      <w:proofErr w:type="spellStart"/>
      <w:r>
        <w:t>propheten</w:t>
      </w:r>
      <w:proofErr w:type="spellEnd"/>
      <w:r>
        <w:t xml:space="preserve"> </w:t>
      </w:r>
      <w:proofErr w:type="spellStart"/>
      <w:r>
        <w:t>Dauid</w:t>
      </w:r>
      <w:proofErr w:type="spellEnd"/>
      <w:r>
        <w:t xml:space="preserve"> </w:t>
      </w:r>
      <w:proofErr w:type="spellStart"/>
      <w:r>
        <w:t>gespilet</w:t>
      </w:r>
      <w:proofErr w:type="spellEnd"/>
      <w:r>
        <w:t xml:space="preserve"> </w:t>
      </w:r>
      <w:proofErr w:type="spellStart"/>
      <w:r>
        <w:t>wirt</w:t>
      </w:r>
      <w:proofErr w:type="spellEnd"/>
      <w:r>
        <w:t xml:space="preserve">/ das alles </w:t>
      </w:r>
      <w:proofErr w:type="spellStart"/>
      <w:r>
        <w:t>vns</w:t>
      </w:r>
      <w:proofErr w:type="spellEnd"/>
      <w:r>
        <w:t xml:space="preserve"> so versichert </w:t>
      </w:r>
      <w:proofErr w:type="spellStart"/>
      <w:r>
        <w:t>vnd</w:t>
      </w:r>
      <w:proofErr w:type="spellEnd"/>
      <w:r>
        <w:t xml:space="preserve"> </w:t>
      </w:r>
      <w:proofErr w:type="spellStart"/>
      <w:r>
        <w:t>verkleret</w:t>
      </w:r>
      <w:proofErr w:type="spellEnd"/>
      <w:r>
        <w:t xml:space="preserve"> ist/ das wir der </w:t>
      </w:r>
      <w:proofErr w:type="spellStart"/>
      <w:r>
        <w:t>vergebung</w:t>
      </w:r>
      <w:proofErr w:type="spellEnd"/>
      <w:r>
        <w:t xml:space="preserve"> </w:t>
      </w:r>
      <w:proofErr w:type="spellStart"/>
      <w:r>
        <w:t>vnser</w:t>
      </w:r>
      <w:proofErr w:type="spellEnd"/>
      <w:r>
        <w:t xml:space="preserve"> </w:t>
      </w:r>
      <w:proofErr w:type="spellStart"/>
      <w:r>
        <w:t>sünden</w:t>
      </w:r>
      <w:proofErr w:type="spellEnd"/>
      <w:r>
        <w:t xml:space="preserve"> gewiß sein/ dieweil wir mit </w:t>
      </w:r>
      <w:proofErr w:type="spellStart"/>
      <w:r>
        <w:t>herlichen</w:t>
      </w:r>
      <w:proofErr w:type="spellEnd"/>
      <w:r>
        <w:t xml:space="preserve"> </w:t>
      </w:r>
      <w:proofErr w:type="spellStart"/>
      <w:r>
        <w:t>zeichen</w:t>
      </w:r>
      <w:proofErr w:type="spellEnd"/>
      <w:r>
        <w:t xml:space="preserve"> </w:t>
      </w:r>
      <w:proofErr w:type="spellStart"/>
      <w:r>
        <w:t>vnd</w:t>
      </w:r>
      <w:proofErr w:type="spellEnd"/>
      <w:r>
        <w:t xml:space="preserve"> </w:t>
      </w:r>
      <w:proofErr w:type="spellStart"/>
      <w:r>
        <w:t>wunderwerck</w:t>
      </w:r>
      <w:proofErr w:type="spellEnd"/>
      <w:r>
        <w:t xml:space="preserve"> </w:t>
      </w:r>
      <w:proofErr w:type="spellStart"/>
      <w:r>
        <w:t>Gotes</w:t>
      </w:r>
      <w:proofErr w:type="spellEnd"/>
      <w:r>
        <w:t xml:space="preserve"> vergewissert sein/ als ist die </w:t>
      </w:r>
      <w:proofErr w:type="spellStart"/>
      <w:r>
        <w:t>heylige</w:t>
      </w:r>
      <w:proofErr w:type="spellEnd"/>
      <w:r>
        <w:t xml:space="preserve"> </w:t>
      </w:r>
      <w:proofErr w:type="spellStart"/>
      <w:r>
        <w:t>tauff</w:t>
      </w:r>
      <w:proofErr w:type="spellEnd"/>
      <w:r>
        <w:t xml:space="preserve"> </w:t>
      </w:r>
      <w:proofErr w:type="spellStart"/>
      <w:r>
        <w:t>vnnd</w:t>
      </w:r>
      <w:proofErr w:type="spellEnd"/>
      <w:r>
        <w:t xml:space="preserve"> </w:t>
      </w:r>
      <w:proofErr w:type="spellStart"/>
      <w:r>
        <w:t>vergebung</w:t>
      </w:r>
      <w:proofErr w:type="spellEnd"/>
      <w:r>
        <w:t xml:space="preserve"> der </w:t>
      </w:r>
      <w:proofErr w:type="spellStart"/>
      <w:r>
        <w:t>sünden</w:t>
      </w:r>
      <w:proofErr w:type="spellEnd"/>
      <w:r>
        <w:t xml:space="preserve">/ die da </w:t>
      </w:r>
      <w:proofErr w:type="spellStart"/>
      <w:r>
        <w:t>geschicht</w:t>
      </w:r>
      <w:proofErr w:type="spellEnd"/>
      <w:r>
        <w:t xml:space="preserve"> durch die </w:t>
      </w:r>
      <w:proofErr w:type="spellStart"/>
      <w:r>
        <w:t>absolution</w:t>
      </w:r>
      <w:proofErr w:type="spellEnd"/>
      <w:r>
        <w:t xml:space="preserve">/ </w:t>
      </w:r>
      <w:proofErr w:type="spellStart"/>
      <w:r>
        <w:t>vnnd</w:t>
      </w:r>
      <w:proofErr w:type="spellEnd"/>
      <w:r>
        <w:t xml:space="preserve"> das </w:t>
      </w:r>
      <w:proofErr w:type="spellStart"/>
      <w:r>
        <w:t>nachtmal</w:t>
      </w:r>
      <w:proofErr w:type="spellEnd"/>
      <w:r>
        <w:t xml:space="preserve"> </w:t>
      </w:r>
      <w:proofErr w:type="spellStart"/>
      <w:r>
        <w:t>dz</w:t>
      </w:r>
      <w:proofErr w:type="spellEnd"/>
      <w:r>
        <w:t xml:space="preserve"> </w:t>
      </w:r>
      <w:proofErr w:type="spellStart"/>
      <w:r>
        <w:t>herrn</w:t>
      </w:r>
      <w:proofErr w:type="spellEnd"/>
      <w:r>
        <w:t xml:space="preserve">/ darin die </w:t>
      </w:r>
      <w:proofErr w:type="spellStart"/>
      <w:r>
        <w:t>frucht</w:t>
      </w:r>
      <w:proofErr w:type="spellEnd"/>
      <w:r>
        <w:t xml:space="preserve"> </w:t>
      </w:r>
      <w:proofErr w:type="spellStart"/>
      <w:r>
        <w:t>vnd</w:t>
      </w:r>
      <w:proofErr w:type="spellEnd"/>
      <w:r>
        <w:t xml:space="preserve"> der verdienst des </w:t>
      </w:r>
      <w:proofErr w:type="spellStart"/>
      <w:r>
        <w:t>leidens</w:t>
      </w:r>
      <w:proofErr w:type="spellEnd"/>
      <w:r>
        <w:t xml:space="preserve"> </w:t>
      </w:r>
      <w:proofErr w:type="spellStart"/>
      <w:r>
        <w:t>vnd</w:t>
      </w:r>
      <w:proofErr w:type="spellEnd"/>
      <w:r>
        <w:t xml:space="preserve"> </w:t>
      </w:r>
      <w:proofErr w:type="spellStart"/>
      <w:r>
        <w:t>marter</w:t>
      </w:r>
      <w:proofErr w:type="spellEnd"/>
      <w:r>
        <w:t xml:space="preserve"> </w:t>
      </w:r>
      <w:proofErr w:type="spellStart"/>
      <w:r>
        <w:t>Cristi</w:t>
      </w:r>
      <w:proofErr w:type="spellEnd"/>
      <w:r>
        <w:t xml:space="preserve">/ </w:t>
      </w:r>
      <w:proofErr w:type="spellStart"/>
      <w:r>
        <w:t>wirt</w:t>
      </w:r>
      <w:proofErr w:type="spellEnd"/>
      <w:r>
        <w:t xml:space="preserve"> </w:t>
      </w:r>
      <w:proofErr w:type="spellStart"/>
      <w:r>
        <w:t>außgetheilt</w:t>
      </w:r>
      <w:proofErr w:type="spellEnd"/>
      <w:r>
        <w:t xml:space="preserve"> </w:t>
      </w:r>
      <w:proofErr w:type="spellStart"/>
      <w:r>
        <w:t>vnnd</w:t>
      </w:r>
      <w:proofErr w:type="spellEnd"/>
      <w:r>
        <w:t xml:space="preserve"> gegeben/ dadurch das gewissen versichert </w:t>
      </w:r>
      <w:proofErr w:type="spellStart"/>
      <w:r>
        <w:t>vnd</w:t>
      </w:r>
      <w:proofErr w:type="spellEnd"/>
      <w:r>
        <w:t xml:space="preserve"> also zu frieden </w:t>
      </w:r>
      <w:proofErr w:type="spellStart"/>
      <w:r>
        <w:t>vnd</w:t>
      </w:r>
      <w:proofErr w:type="spellEnd"/>
      <w:r>
        <w:t xml:space="preserve"> ruhe </w:t>
      </w:r>
      <w:proofErr w:type="spellStart"/>
      <w:r>
        <w:t>kompt</w:t>
      </w:r>
      <w:proofErr w:type="spellEnd"/>
      <w:r>
        <w:t xml:space="preserve"> </w:t>
      </w:r>
      <w:proofErr w:type="spellStart"/>
      <w:r>
        <w:t>vnd</w:t>
      </w:r>
      <w:proofErr w:type="spellEnd"/>
      <w:r>
        <w:t xml:space="preserve"> befestiget </w:t>
      </w:r>
      <w:proofErr w:type="spellStart"/>
      <w:r>
        <w:t>vnd</w:t>
      </w:r>
      <w:proofErr w:type="spellEnd"/>
      <w:r>
        <w:t xml:space="preserve"> </w:t>
      </w:r>
      <w:proofErr w:type="spellStart"/>
      <w:r>
        <w:t>gestilet</w:t>
      </w:r>
      <w:proofErr w:type="spellEnd"/>
      <w:r>
        <w:t xml:space="preserve">/ das in </w:t>
      </w:r>
      <w:proofErr w:type="spellStart"/>
      <w:r>
        <w:t>Got</w:t>
      </w:r>
      <w:proofErr w:type="spellEnd"/>
      <w:r>
        <w:t xml:space="preserve"> alles </w:t>
      </w:r>
      <w:proofErr w:type="spellStart"/>
      <w:r>
        <w:t>guts</w:t>
      </w:r>
      <w:proofErr w:type="spellEnd"/>
      <w:r>
        <w:t xml:space="preserve"> hoffet/ vnnd wartet/ Das sey in einer </w:t>
      </w:r>
      <w:proofErr w:type="spellStart"/>
      <w:r>
        <w:t>kurtz</w:t>
      </w:r>
      <w:proofErr w:type="spellEnd"/>
      <w:r>
        <w:t xml:space="preserve"> gesagt/ von dem dritten stuck der </w:t>
      </w:r>
      <w:proofErr w:type="spellStart"/>
      <w:r>
        <w:t>heiligung</w:t>
      </w:r>
      <w:proofErr w:type="spellEnd"/>
      <w:r>
        <w:t xml:space="preserve">/ nun </w:t>
      </w:r>
      <w:proofErr w:type="spellStart"/>
      <w:r>
        <w:t>volget</w:t>
      </w:r>
      <w:proofErr w:type="spellEnd"/>
      <w:r>
        <w:t xml:space="preserve"> das </w:t>
      </w:r>
      <w:proofErr w:type="spellStart"/>
      <w:r>
        <w:t>virdte</w:t>
      </w:r>
      <w:proofErr w:type="spellEnd"/>
      <w:r>
        <w:t xml:space="preserve">/ </w:t>
      </w:r>
      <w:proofErr w:type="spellStart"/>
      <w:r>
        <w:t>dz</w:t>
      </w:r>
      <w:proofErr w:type="spellEnd"/>
      <w:r>
        <w:t xml:space="preserve"> sehr </w:t>
      </w:r>
      <w:proofErr w:type="spellStart"/>
      <w:r>
        <w:t>kurtz</w:t>
      </w:r>
      <w:proofErr w:type="spellEnd"/>
      <w:r>
        <w:t xml:space="preserve"> doch allen </w:t>
      </w:r>
      <w:proofErr w:type="spellStart"/>
      <w:r>
        <w:t>glaubigen</w:t>
      </w:r>
      <w:proofErr w:type="spellEnd"/>
      <w:r>
        <w:t xml:space="preserve"> sehr tröstlich ist/ </w:t>
      </w:r>
      <w:proofErr w:type="spellStart"/>
      <w:r>
        <w:t>dz</w:t>
      </w:r>
      <w:proofErr w:type="spellEnd"/>
      <w:r>
        <w:t xml:space="preserve"> sie auch mit </w:t>
      </w:r>
      <w:proofErr w:type="spellStart"/>
      <w:r>
        <w:t>seufftzen</w:t>
      </w:r>
      <w:proofErr w:type="spellEnd"/>
      <w:r>
        <w:t xml:space="preserve"> </w:t>
      </w:r>
      <w:proofErr w:type="spellStart"/>
      <w:r>
        <w:t>jres</w:t>
      </w:r>
      <w:proofErr w:type="spellEnd"/>
      <w:r>
        <w:t xml:space="preserve"> </w:t>
      </w:r>
      <w:proofErr w:type="spellStart"/>
      <w:r>
        <w:t>hertzen</w:t>
      </w:r>
      <w:proofErr w:type="spellEnd"/>
      <w:r>
        <w:t xml:space="preserve"> </w:t>
      </w:r>
      <w:proofErr w:type="spellStart"/>
      <w:r>
        <w:t>begeren</w:t>
      </w:r>
      <w:proofErr w:type="spellEnd"/>
      <w:r>
        <w:t xml:space="preserve"> </w:t>
      </w:r>
      <w:proofErr w:type="spellStart"/>
      <w:r>
        <w:t>emsigklich</w:t>
      </w:r>
      <w:proofErr w:type="spellEnd"/>
      <w:r>
        <w:t xml:space="preserve">. </w:t>
      </w:r>
    </w:p>
    <w:p w14:paraId="1D66C6ED" w14:textId="77777777" w:rsidR="009C2A21" w:rsidRDefault="009C2A21" w:rsidP="009C2A21">
      <w:pPr>
        <w:pStyle w:val="berschrift4"/>
      </w:pPr>
      <w:proofErr w:type="spellStart"/>
      <w:r>
        <w:t>Aufferstehung</w:t>
      </w:r>
      <w:proofErr w:type="spellEnd"/>
      <w:r>
        <w:t xml:space="preserve"> des </w:t>
      </w:r>
      <w:proofErr w:type="spellStart"/>
      <w:r>
        <w:t>fleisches</w:t>
      </w:r>
      <w:proofErr w:type="spellEnd"/>
      <w:r>
        <w:t>.</w:t>
      </w:r>
    </w:p>
    <w:p w14:paraId="0AEA2F64" w14:textId="77777777" w:rsidR="009C2A21" w:rsidRDefault="009C2A21" w:rsidP="009C2A21">
      <w:pPr>
        <w:pStyle w:val="StandardWeb"/>
      </w:pPr>
      <w:proofErr w:type="spellStart"/>
      <w:r>
        <w:t>ALhie</w:t>
      </w:r>
      <w:proofErr w:type="spellEnd"/>
      <w:r>
        <w:t xml:space="preserve"> bin ich gewiß/ </w:t>
      </w:r>
      <w:proofErr w:type="spellStart"/>
      <w:r>
        <w:t>vnd</w:t>
      </w:r>
      <w:proofErr w:type="spellEnd"/>
      <w:r>
        <w:t xml:space="preserve"> glaub auch </w:t>
      </w:r>
      <w:proofErr w:type="spellStart"/>
      <w:r>
        <w:t>bestendigklich</w:t>
      </w:r>
      <w:proofErr w:type="spellEnd"/>
      <w:r>
        <w:t xml:space="preserve">/ das Gott der </w:t>
      </w:r>
      <w:proofErr w:type="spellStart"/>
      <w:r>
        <w:t>vater</w:t>
      </w:r>
      <w:proofErr w:type="spellEnd"/>
      <w:r>
        <w:t xml:space="preserve"> alle ding beyde sichtbar </w:t>
      </w:r>
      <w:proofErr w:type="spellStart"/>
      <w:r>
        <w:t>vnd</w:t>
      </w:r>
      <w:proofErr w:type="spellEnd"/>
      <w:r>
        <w:t xml:space="preserve"> </w:t>
      </w:r>
      <w:proofErr w:type="spellStart"/>
      <w:r>
        <w:t>vnsichtbar</w:t>
      </w:r>
      <w:proofErr w:type="spellEnd"/>
      <w:r>
        <w:t xml:space="preserve">/ erschaffen </w:t>
      </w:r>
      <w:proofErr w:type="spellStart"/>
      <w:r>
        <w:t>vnd</w:t>
      </w:r>
      <w:proofErr w:type="spellEnd"/>
      <w:r>
        <w:t xml:space="preserve"> gemacht habe/ </w:t>
      </w:r>
      <w:proofErr w:type="spellStart"/>
      <w:r>
        <w:t>vnnd</w:t>
      </w:r>
      <w:proofErr w:type="spellEnd"/>
      <w:r>
        <w:t xml:space="preserve"> </w:t>
      </w:r>
      <w:proofErr w:type="spellStart"/>
      <w:r>
        <w:t>Got</w:t>
      </w:r>
      <w:proofErr w:type="spellEnd"/>
      <w:r>
        <w:t xml:space="preserve"> der Son die </w:t>
      </w:r>
      <w:proofErr w:type="spellStart"/>
      <w:r>
        <w:t>welt</w:t>
      </w:r>
      <w:proofErr w:type="spellEnd"/>
      <w:r>
        <w:t xml:space="preserve"> erlöset/ </w:t>
      </w:r>
      <w:proofErr w:type="spellStart"/>
      <w:r>
        <w:t>vnd</w:t>
      </w:r>
      <w:proofErr w:type="spellEnd"/>
      <w:r>
        <w:t xml:space="preserve"> </w:t>
      </w:r>
      <w:proofErr w:type="spellStart"/>
      <w:r>
        <w:t>widerumb</w:t>
      </w:r>
      <w:proofErr w:type="spellEnd"/>
      <w:r>
        <w:t xml:space="preserve"> den fall des </w:t>
      </w:r>
      <w:proofErr w:type="spellStart"/>
      <w:r>
        <w:t>menschen</w:t>
      </w:r>
      <w:proofErr w:type="spellEnd"/>
      <w:r>
        <w:t xml:space="preserve"> </w:t>
      </w:r>
      <w:proofErr w:type="spellStart"/>
      <w:r>
        <w:t>erwider</w:t>
      </w:r>
      <w:proofErr w:type="spellEnd"/>
      <w:r>
        <w:t xml:space="preserve"> bracht/ </w:t>
      </w:r>
      <w:proofErr w:type="spellStart"/>
      <w:r>
        <w:t>vnnd</w:t>
      </w:r>
      <w:proofErr w:type="spellEnd"/>
      <w:r>
        <w:t xml:space="preserve"> alle ding die in dem </w:t>
      </w:r>
      <w:proofErr w:type="spellStart"/>
      <w:r>
        <w:t>himmel</w:t>
      </w:r>
      <w:proofErr w:type="spellEnd"/>
      <w:r>
        <w:t xml:space="preserve"> </w:t>
      </w:r>
      <w:proofErr w:type="spellStart"/>
      <w:r>
        <w:t>vnd</w:t>
      </w:r>
      <w:proofErr w:type="spellEnd"/>
      <w:r>
        <w:t xml:space="preserve"> </w:t>
      </w:r>
      <w:proofErr w:type="spellStart"/>
      <w:r>
        <w:t>auff</w:t>
      </w:r>
      <w:proofErr w:type="spellEnd"/>
      <w:r>
        <w:t xml:space="preserve"> erden zu </w:t>
      </w:r>
      <w:proofErr w:type="spellStart"/>
      <w:r>
        <w:t>friden</w:t>
      </w:r>
      <w:proofErr w:type="spellEnd"/>
      <w:r>
        <w:t xml:space="preserve"> gestellet/ </w:t>
      </w:r>
      <w:proofErr w:type="spellStart"/>
      <w:r>
        <w:t>vnd</w:t>
      </w:r>
      <w:proofErr w:type="spellEnd"/>
      <w:r>
        <w:t xml:space="preserve"> gestillet/ den heiligen </w:t>
      </w:r>
      <w:proofErr w:type="spellStart"/>
      <w:r>
        <w:t>geyst</w:t>
      </w:r>
      <w:proofErr w:type="spellEnd"/>
      <w:r>
        <w:t xml:space="preserve"> aber diese alle geheiliget/ doch also </w:t>
      </w:r>
      <w:proofErr w:type="spellStart"/>
      <w:r>
        <w:t>dz</w:t>
      </w:r>
      <w:proofErr w:type="spellEnd"/>
      <w:r>
        <w:t xml:space="preserve"> </w:t>
      </w:r>
      <w:proofErr w:type="spellStart"/>
      <w:r>
        <w:t>dise</w:t>
      </w:r>
      <w:proofErr w:type="spellEnd"/>
      <w:r>
        <w:t xml:space="preserve"> </w:t>
      </w:r>
      <w:proofErr w:type="spellStart"/>
      <w:r>
        <w:t>heiligung</w:t>
      </w:r>
      <w:proofErr w:type="spellEnd"/>
      <w:r>
        <w:t xml:space="preserve"> hie auf erden angefangen/ </w:t>
      </w:r>
      <w:proofErr w:type="spellStart"/>
      <w:r>
        <w:t>entlich</w:t>
      </w:r>
      <w:proofErr w:type="spellEnd"/>
      <w:r>
        <w:t xml:space="preserve"> erfüllet/ </w:t>
      </w:r>
      <w:proofErr w:type="spellStart"/>
      <w:r>
        <w:t>vnnd</w:t>
      </w:r>
      <w:proofErr w:type="spellEnd"/>
      <w:r>
        <w:t xml:space="preserve"> verbracht werde/ wann </w:t>
      </w:r>
      <w:proofErr w:type="spellStart"/>
      <w:r>
        <w:t>vnser</w:t>
      </w:r>
      <w:proofErr w:type="spellEnd"/>
      <w:r>
        <w:t xml:space="preserve"> </w:t>
      </w:r>
      <w:proofErr w:type="spellStart"/>
      <w:r>
        <w:t>diser</w:t>
      </w:r>
      <w:proofErr w:type="spellEnd"/>
      <w:r>
        <w:t xml:space="preserve"> sterblicher leib welcher </w:t>
      </w:r>
      <w:proofErr w:type="spellStart"/>
      <w:r>
        <w:t>vergengklich</w:t>
      </w:r>
      <w:proofErr w:type="spellEnd"/>
      <w:r>
        <w:t xml:space="preserve"> </w:t>
      </w:r>
      <w:proofErr w:type="spellStart"/>
      <w:r>
        <w:t>vnd</w:t>
      </w:r>
      <w:proofErr w:type="spellEnd"/>
      <w:r>
        <w:t xml:space="preserve"> nicht ewig/ oder bestendig in aschen </w:t>
      </w:r>
      <w:proofErr w:type="spellStart"/>
      <w:r>
        <w:t>verkeret</w:t>
      </w:r>
      <w:proofErr w:type="spellEnd"/>
      <w:r>
        <w:t xml:space="preserve"> </w:t>
      </w:r>
      <w:proofErr w:type="spellStart"/>
      <w:r>
        <w:t>vnd</w:t>
      </w:r>
      <w:proofErr w:type="spellEnd"/>
      <w:r>
        <w:t xml:space="preserve"> </w:t>
      </w:r>
      <w:proofErr w:type="spellStart"/>
      <w:r>
        <w:t>verendert</w:t>
      </w:r>
      <w:proofErr w:type="spellEnd"/>
      <w:r>
        <w:t xml:space="preserve"> </w:t>
      </w:r>
      <w:proofErr w:type="spellStart"/>
      <w:r>
        <w:t>wirt</w:t>
      </w:r>
      <w:proofErr w:type="spellEnd"/>
      <w:r>
        <w:t xml:space="preserve"> werden/ der </w:t>
      </w:r>
      <w:proofErr w:type="spellStart"/>
      <w:r>
        <w:t>widerumb</w:t>
      </w:r>
      <w:proofErr w:type="spellEnd"/>
      <w:r>
        <w:t xml:space="preserve"> </w:t>
      </w:r>
      <w:proofErr w:type="spellStart"/>
      <w:r>
        <w:t>aufferwecket</w:t>
      </w:r>
      <w:proofErr w:type="spellEnd"/>
      <w:r>
        <w:t xml:space="preserve"> mit der </w:t>
      </w:r>
      <w:proofErr w:type="spellStart"/>
      <w:r>
        <w:t>vnnd</w:t>
      </w:r>
      <w:proofErr w:type="spellEnd"/>
      <w:r>
        <w:t xml:space="preserve"> durch die </w:t>
      </w:r>
      <w:proofErr w:type="spellStart"/>
      <w:r>
        <w:t>almechtigkeit</w:t>
      </w:r>
      <w:proofErr w:type="spellEnd"/>
      <w:r>
        <w:t xml:space="preserve"> Gottes/ an dem </w:t>
      </w:r>
      <w:proofErr w:type="spellStart"/>
      <w:r>
        <w:t>jungsten</w:t>
      </w:r>
      <w:proofErr w:type="spellEnd"/>
      <w:r>
        <w:t xml:space="preserve"> tag </w:t>
      </w:r>
      <w:proofErr w:type="spellStart"/>
      <w:r>
        <w:t>vnuergengklich</w:t>
      </w:r>
      <w:proofErr w:type="spellEnd"/>
      <w:r>
        <w:t xml:space="preserve">/ </w:t>
      </w:r>
      <w:proofErr w:type="spellStart"/>
      <w:r>
        <w:t>heylig</w:t>
      </w:r>
      <w:proofErr w:type="spellEnd"/>
      <w:r>
        <w:t xml:space="preserve"> </w:t>
      </w:r>
      <w:proofErr w:type="spellStart"/>
      <w:r>
        <w:t>vnd</w:t>
      </w:r>
      <w:proofErr w:type="spellEnd"/>
      <w:r>
        <w:t xml:space="preserve"> ewig auch gewaltig </w:t>
      </w:r>
      <w:proofErr w:type="spellStart"/>
      <w:r>
        <w:t>vnd</w:t>
      </w:r>
      <w:proofErr w:type="spellEnd"/>
      <w:r>
        <w:t xml:space="preserve"> </w:t>
      </w:r>
      <w:proofErr w:type="spellStart"/>
      <w:r>
        <w:t>geystlich</w:t>
      </w:r>
      <w:proofErr w:type="spellEnd"/>
      <w:r>
        <w:t xml:space="preserve">/ da wir in aller </w:t>
      </w:r>
      <w:proofErr w:type="spellStart"/>
      <w:r>
        <w:t>tugent</w:t>
      </w:r>
      <w:proofErr w:type="spellEnd"/>
      <w:r>
        <w:t xml:space="preserve"> </w:t>
      </w:r>
      <w:proofErr w:type="spellStart"/>
      <w:r>
        <w:t>vnd</w:t>
      </w:r>
      <w:proofErr w:type="spellEnd"/>
      <w:r>
        <w:t xml:space="preserve"> </w:t>
      </w:r>
      <w:proofErr w:type="spellStart"/>
      <w:r>
        <w:t>gewalt</w:t>
      </w:r>
      <w:proofErr w:type="spellEnd"/>
      <w:r>
        <w:t xml:space="preserve"> </w:t>
      </w:r>
      <w:proofErr w:type="spellStart"/>
      <w:r>
        <w:t>Gotes</w:t>
      </w:r>
      <w:proofErr w:type="spellEnd"/>
      <w:r>
        <w:t xml:space="preserve"> leben/ </w:t>
      </w:r>
      <w:proofErr w:type="spellStart"/>
      <w:r>
        <w:t>vnd</w:t>
      </w:r>
      <w:proofErr w:type="spellEnd"/>
      <w:r>
        <w:t xml:space="preserve"> schweben </w:t>
      </w:r>
      <w:proofErr w:type="spellStart"/>
      <w:r>
        <w:t>ano</w:t>
      </w:r>
      <w:proofErr w:type="spellEnd"/>
      <w:r>
        <w:t xml:space="preserve"> </w:t>
      </w:r>
      <w:proofErr w:type="spellStart"/>
      <w:r>
        <w:t>auffhorung</w:t>
      </w:r>
      <w:proofErr w:type="spellEnd"/>
      <w:r>
        <w:t xml:space="preserve"> </w:t>
      </w:r>
      <w:proofErr w:type="spellStart"/>
      <w:r>
        <w:t>vnnd</w:t>
      </w:r>
      <w:proofErr w:type="spellEnd"/>
      <w:r>
        <w:t xml:space="preserve"> singen </w:t>
      </w:r>
      <w:proofErr w:type="spellStart"/>
      <w:r>
        <w:t>heylig</w:t>
      </w:r>
      <w:proofErr w:type="spellEnd"/>
      <w:r>
        <w:t xml:space="preserve">/ heilig/ heilig/ ist der Herr Gott Zebaoth/ sein ehr </w:t>
      </w:r>
      <w:proofErr w:type="spellStart"/>
      <w:r>
        <w:t>himel</w:t>
      </w:r>
      <w:proofErr w:type="spellEnd"/>
      <w:r>
        <w:t xml:space="preserve"> </w:t>
      </w:r>
      <w:proofErr w:type="spellStart"/>
      <w:r>
        <w:t>vnd</w:t>
      </w:r>
      <w:proofErr w:type="spellEnd"/>
      <w:r>
        <w:t xml:space="preserve"> erden </w:t>
      </w:r>
      <w:proofErr w:type="spellStart"/>
      <w:r>
        <w:t>erfület</w:t>
      </w:r>
      <w:proofErr w:type="spellEnd"/>
      <w:r>
        <w:t xml:space="preserve"> hat. </w:t>
      </w:r>
    </w:p>
    <w:p w14:paraId="5528D922" w14:textId="77777777" w:rsidR="009C2A21" w:rsidRDefault="009C2A21" w:rsidP="009C2A21">
      <w:pPr>
        <w:pStyle w:val="StandardWeb"/>
      </w:pPr>
      <w:r>
        <w:t xml:space="preserve">Dieweil aber </w:t>
      </w:r>
      <w:proofErr w:type="spellStart"/>
      <w:r>
        <w:t>jr</w:t>
      </w:r>
      <w:proofErr w:type="spellEnd"/>
      <w:r>
        <w:t xml:space="preserve"> </w:t>
      </w:r>
      <w:proofErr w:type="spellStart"/>
      <w:r>
        <w:t>vil</w:t>
      </w:r>
      <w:proofErr w:type="spellEnd"/>
      <w:r>
        <w:t xml:space="preserve"> befunden werden/ die auch gute </w:t>
      </w:r>
      <w:proofErr w:type="spellStart"/>
      <w:r>
        <w:t>Cristen</w:t>
      </w:r>
      <w:proofErr w:type="spellEnd"/>
      <w:r>
        <w:t xml:space="preserve"> sein wöllen/ </w:t>
      </w:r>
      <w:proofErr w:type="spellStart"/>
      <w:r>
        <w:t>vnnd</w:t>
      </w:r>
      <w:proofErr w:type="spellEnd"/>
      <w:r>
        <w:t xml:space="preserve"> doch von </w:t>
      </w:r>
      <w:proofErr w:type="spellStart"/>
      <w:r>
        <w:t>disem</w:t>
      </w:r>
      <w:proofErr w:type="spellEnd"/>
      <w:r>
        <w:t xml:space="preserve"> stuck gar nichts halten/ welche ein </w:t>
      </w:r>
      <w:proofErr w:type="spellStart"/>
      <w:r>
        <w:t>erbermlich</w:t>
      </w:r>
      <w:proofErr w:type="spellEnd"/>
      <w:r>
        <w:t xml:space="preserve"> </w:t>
      </w:r>
      <w:proofErr w:type="spellStart"/>
      <w:r>
        <w:t>vnd</w:t>
      </w:r>
      <w:proofErr w:type="spellEnd"/>
      <w:r>
        <w:t xml:space="preserve"> </w:t>
      </w:r>
      <w:proofErr w:type="spellStart"/>
      <w:r>
        <w:t>Gotloß</w:t>
      </w:r>
      <w:proofErr w:type="spellEnd"/>
      <w:r>
        <w:t xml:space="preserve">/ auch </w:t>
      </w:r>
      <w:proofErr w:type="spellStart"/>
      <w:r>
        <w:t>teuffelisch</w:t>
      </w:r>
      <w:proofErr w:type="spellEnd"/>
      <w:r>
        <w:t xml:space="preserve"> ding ist/ dann lieber </w:t>
      </w:r>
      <w:proofErr w:type="spellStart"/>
      <w:r>
        <w:t>Got</w:t>
      </w:r>
      <w:proofErr w:type="spellEnd"/>
      <w:r>
        <w:t xml:space="preserve">/ was wer einem Christen nutz oder gut/ wann er gleich glaubete vnnd für gewiß hielte das Christus </w:t>
      </w:r>
      <w:proofErr w:type="spellStart"/>
      <w:r>
        <w:t>vil</w:t>
      </w:r>
      <w:proofErr w:type="spellEnd"/>
      <w:r>
        <w:t xml:space="preserve"> </w:t>
      </w:r>
      <w:proofErr w:type="spellStart"/>
      <w:r>
        <w:t>geliten</w:t>
      </w:r>
      <w:proofErr w:type="spellEnd"/>
      <w:r>
        <w:t xml:space="preserve">/ </w:t>
      </w:r>
      <w:proofErr w:type="spellStart"/>
      <w:r>
        <w:t>vnd</w:t>
      </w:r>
      <w:proofErr w:type="spellEnd"/>
      <w:r>
        <w:t xml:space="preserve"> auch </w:t>
      </w:r>
      <w:proofErr w:type="spellStart"/>
      <w:r>
        <w:t>fur</w:t>
      </w:r>
      <w:proofErr w:type="spellEnd"/>
      <w:r>
        <w:t xml:space="preserve"> </w:t>
      </w:r>
      <w:proofErr w:type="spellStart"/>
      <w:r>
        <w:t>jn</w:t>
      </w:r>
      <w:proofErr w:type="spellEnd"/>
      <w:r>
        <w:t xml:space="preserve"> gestorben </w:t>
      </w:r>
      <w:proofErr w:type="spellStart"/>
      <w:r>
        <w:t>were</w:t>
      </w:r>
      <w:proofErr w:type="spellEnd"/>
      <w:r>
        <w:t xml:space="preserve">/ </w:t>
      </w:r>
      <w:proofErr w:type="spellStart"/>
      <w:r>
        <w:t>vnnd</w:t>
      </w:r>
      <w:proofErr w:type="spellEnd"/>
      <w:r>
        <w:t xml:space="preserve"> doch nicht </w:t>
      </w:r>
      <w:proofErr w:type="spellStart"/>
      <w:r>
        <w:t>gedechte</w:t>
      </w:r>
      <w:proofErr w:type="spellEnd"/>
      <w:r>
        <w:t xml:space="preserve">/ das es im zu gut geschehe/ dadurch er/ erlanget das ewige leben. Was </w:t>
      </w:r>
      <w:proofErr w:type="spellStart"/>
      <w:r>
        <w:t>were</w:t>
      </w:r>
      <w:proofErr w:type="spellEnd"/>
      <w:r>
        <w:t xml:space="preserve"> aber nun so er auch achte das er das ewig leben/ nach der </w:t>
      </w:r>
      <w:proofErr w:type="spellStart"/>
      <w:r>
        <w:t>verheissung</w:t>
      </w:r>
      <w:proofErr w:type="spellEnd"/>
      <w:r>
        <w:t xml:space="preserve">/ sehen </w:t>
      </w:r>
      <w:proofErr w:type="spellStart"/>
      <w:r>
        <w:t>vnnd</w:t>
      </w:r>
      <w:proofErr w:type="spellEnd"/>
      <w:r>
        <w:t xml:space="preserve"> empfahen wurde </w:t>
      </w:r>
      <w:proofErr w:type="spellStart"/>
      <w:r>
        <w:t>vnnd</w:t>
      </w:r>
      <w:proofErr w:type="spellEnd"/>
      <w:r>
        <w:t xml:space="preserve"> nicht bey </w:t>
      </w:r>
      <w:proofErr w:type="spellStart"/>
      <w:r>
        <w:t>jm</w:t>
      </w:r>
      <w:proofErr w:type="spellEnd"/>
      <w:r>
        <w:t xml:space="preserve"> </w:t>
      </w:r>
      <w:proofErr w:type="spellStart"/>
      <w:r>
        <w:t>beschlüsse</w:t>
      </w:r>
      <w:proofErr w:type="spellEnd"/>
      <w:r>
        <w:t xml:space="preserve">/ das er am </w:t>
      </w:r>
      <w:proofErr w:type="spellStart"/>
      <w:r>
        <w:t>jungsten</w:t>
      </w:r>
      <w:proofErr w:type="spellEnd"/>
      <w:r>
        <w:t xml:space="preserve"> </w:t>
      </w:r>
      <w:proofErr w:type="spellStart"/>
      <w:r>
        <w:t>gericht</w:t>
      </w:r>
      <w:proofErr w:type="spellEnd"/>
      <w:r>
        <w:t xml:space="preserve">/ mit den </w:t>
      </w:r>
      <w:proofErr w:type="spellStart"/>
      <w:r>
        <w:t>ausserwelten</w:t>
      </w:r>
      <w:proofErr w:type="spellEnd"/>
      <w:r>
        <w:t xml:space="preserve"> </w:t>
      </w:r>
      <w:proofErr w:type="spellStart"/>
      <w:r>
        <w:t>Gotes</w:t>
      </w:r>
      <w:proofErr w:type="spellEnd"/>
      <w:r>
        <w:t xml:space="preserve"> </w:t>
      </w:r>
      <w:proofErr w:type="spellStart"/>
      <w:r>
        <w:t>widerumb</w:t>
      </w:r>
      <w:proofErr w:type="spellEnd"/>
      <w:r>
        <w:t xml:space="preserve"> erscheinen </w:t>
      </w:r>
      <w:proofErr w:type="spellStart"/>
      <w:r>
        <w:t>vnd</w:t>
      </w:r>
      <w:proofErr w:type="spellEnd"/>
      <w:r>
        <w:t xml:space="preserve"> </w:t>
      </w:r>
      <w:proofErr w:type="spellStart"/>
      <w:r>
        <w:t>aufferstehn</w:t>
      </w:r>
      <w:proofErr w:type="spellEnd"/>
      <w:r>
        <w:t xml:space="preserve"> wurde? Es </w:t>
      </w:r>
      <w:proofErr w:type="spellStart"/>
      <w:r>
        <w:t>were</w:t>
      </w:r>
      <w:proofErr w:type="spellEnd"/>
      <w:r>
        <w:t xml:space="preserve"> ja gar </w:t>
      </w:r>
      <w:proofErr w:type="spellStart"/>
      <w:r>
        <w:t>vmb</w:t>
      </w:r>
      <w:proofErr w:type="spellEnd"/>
      <w:r>
        <w:t xml:space="preserve"> </w:t>
      </w:r>
      <w:proofErr w:type="spellStart"/>
      <w:r>
        <w:t>sunst</w:t>
      </w:r>
      <w:proofErr w:type="spellEnd"/>
      <w:r>
        <w:t xml:space="preserve">/ das man </w:t>
      </w:r>
      <w:proofErr w:type="spellStart"/>
      <w:r>
        <w:t>mocht</w:t>
      </w:r>
      <w:proofErr w:type="spellEnd"/>
      <w:r>
        <w:t xml:space="preserve"> </w:t>
      </w:r>
      <w:proofErr w:type="spellStart"/>
      <w:r>
        <w:t>billich</w:t>
      </w:r>
      <w:proofErr w:type="spellEnd"/>
      <w:r>
        <w:t xml:space="preserve"> sagen es wer </w:t>
      </w:r>
      <w:proofErr w:type="spellStart"/>
      <w:r>
        <w:t>verlorn</w:t>
      </w:r>
      <w:proofErr w:type="spellEnd"/>
      <w:r>
        <w:t xml:space="preserve"> muhe </w:t>
      </w:r>
      <w:proofErr w:type="spellStart"/>
      <w:r>
        <w:t>vnnd</w:t>
      </w:r>
      <w:proofErr w:type="spellEnd"/>
      <w:r>
        <w:t xml:space="preserve"> </w:t>
      </w:r>
      <w:proofErr w:type="spellStart"/>
      <w:r>
        <w:t>arbeit</w:t>
      </w:r>
      <w:proofErr w:type="spellEnd"/>
      <w:r>
        <w:t xml:space="preserve">/ den in diesen tagen </w:t>
      </w:r>
      <w:proofErr w:type="spellStart"/>
      <w:r>
        <w:t>wirts</w:t>
      </w:r>
      <w:proofErr w:type="spellEnd"/>
      <w:r>
        <w:t xml:space="preserve"> alles </w:t>
      </w:r>
      <w:proofErr w:type="spellStart"/>
      <w:r>
        <w:t>volendet</w:t>
      </w:r>
      <w:proofErr w:type="spellEnd"/>
      <w:r>
        <w:t xml:space="preserve"> </w:t>
      </w:r>
      <w:proofErr w:type="spellStart"/>
      <w:r>
        <w:t>vnnd</w:t>
      </w:r>
      <w:proofErr w:type="spellEnd"/>
      <w:r>
        <w:t xml:space="preserve"> verbracht werden/ wie wir glaubt </w:t>
      </w:r>
      <w:proofErr w:type="spellStart"/>
      <w:r>
        <w:t>vnd</w:t>
      </w:r>
      <w:proofErr w:type="spellEnd"/>
      <w:r>
        <w:t xml:space="preserve"> </w:t>
      </w:r>
      <w:proofErr w:type="spellStart"/>
      <w:r>
        <w:t>vnd</w:t>
      </w:r>
      <w:proofErr w:type="spellEnd"/>
      <w:r>
        <w:t xml:space="preserve"> gehoffet haben/ vnnd aller erst die lieb anheben zu leuchten </w:t>
      </w:r>
      <w:proofErr w:type="spellStart"/>
      <w:r>
        <w:t>vnnd</w:t>
      </w:r>
      <w:proofErr w:type="spellEnd"/>
      <w:r>
        <w:t xml:space="preserve"> zu </w:t>
      </w:r>
      <w:proofErr w:type="spellStart"/>
      <w:r>
        <w:t>prunnen</w:t>
      </w:r>
      <w:proofErr w:type="spellEnd"/>
      <w:r>
        <w:t xml:space="preserve">/ die </w:t>
      </w:r>
      <w:proofErr w:type="spellStart"/>
      <w:r>
        <w:t>nit</w:t>
      </w:r>
      <w:proofErr w:type="spellEnd"/>
      <w:r>
        <w:t xml:space="preserve"> </w:t>
      </w:r>
      <w:proofErr w:type="spellStart"/>
      <w:r>
        <w:t>außgelescht</w:t>
      </w:r>
      <w:proofErr w:type="spellEnd"/>
      <w:r>
        <w:t xml:space="preserve"> </w:t>
      </w:r>
      <w:proofErr w:type="spellStart"/>
      <w:r>
        <w:t>wirt</w:t>
      </w:r>
      <w:proofErr w:type="spellEnd"/>
      <w:r>
        <w:t xml:space="preserve"> werden/ sonder ewig in Gott </w:t>
      </w:r>
      <w:proofErr w:type="spellStart"/>
      <w:r>
        <w:t>werend</w:t>
      </w:r>
      <w:proofErr w:type="spellEnd"/>
      <w:r>
        <w:t xml:space="preserve">/ </w:t>
      </w:r>
      <w:proofErr w:type="spellStart"/>
      <w:r>
        <w:t>auff</w:t>
      </w:r>
      <w:proofErr w:type="spellEnd"/>
      <w:r>
        <w:t xml:space="preserve"> das man aber </w:t>
      </w:r>
      <w:proofErr w:type="spellStart"/>
      <w:r>
        <w:t>nit</w:t>
      </w:r>
      <w:proofErr w:type="spellEnd"/>
      <w:r>
        <w:t xml:space="preserve"> </w:t>
      </w:r>
      <w:proofErr w:type="spellStart"/>
      <w:r>
        <w:t>darab</w:t>
      </w:r>
      <w:proofErr w:type="spellEnd"/>
      <w:r>
        <w:t xml:space="preserve"> </w:t>
      </w:r>
      <w:proofErr w:type="spellStart"/>
      <w:r>
        <w:t>zweiffeln</w:t>
      </w:r>
      <w:proofErr w:type="spellEnd"/>
      <w:r>
        <w:t xml:space="preserve"> mag/ das </w:t>
      </w:r>
      <w:proofErr w:type="spellStart"/>
      <w:r>
        <w:t>soliche</w:t>
      </w:r>
      <w:proofErr w:type="spellEnd"/>
      <w:r>
        <w:t xml:space="preserve"> </w:t>
      </w:r>
      <w:proofErr w:type="spellStart"/>
      <w:r>
        <w:t>aufferstehung</w:t>
      </w:r>
      <w:proofErr w:type="spellEnd"/>
      <w:r>
        <w:t xml:space="preserve"> gewiß sey so </w:t>
      </w:r>
      <w:proofErr w:type="spellStart"/>
      <w:r>
        <w:t>wil</w:t>
      </w:r>
      <w:proofErr w:type="spellEnd"/>
      <w:r>
        <w:t xml:space="preserve"> ich </w:t>
      </w:r>
      <w:proofErr w:type="spellStart"/>
      <w:r>
        <w:t>offentliche</w:t>
      </w:r>
      <w:proofErr w:type="spellEnd"/>
      <w:r>
        <w:t xml:space="preserve"> </w:t>
      </w:r>
      <w:proofErr w:type="spellStart"/>
      <w:r>
        <w:t>zeugknuß</w:t>
      </w:r>
      <w:proofErr w:type="spellEnd"/>
      <w:r>
        <w:t xml:space="preserve"> da zu </w:t>
      </w:r>
      <w:proofErr w:type="spellStart"/>
      <w:r>
        <w:t>furen</w:t>
      </w:r>
      <w:proofErr w:type="spellEnd"/>
      <w:r>
        <w:t xml:space="preserve">/ </w:t>
      </w:r>
      <w:proofErr w:type="spellStart"/>
      <w:r>
        <w:t>vnd</w:t>
      </w:r>
      <w:proofErr w:type="spellEnd"/>
      <w:r>
        <w:t xml:space="preserve"> stehet am ersten Johan. am 5. Capitel/ es </w:t>
      </w:r>
      <w:proofErr w:type="spellStart"/>
      <w:r>
        <w:t>wirt</w:t>
      </w:r>
      <w:proofErr w:type="spellEnd"/>
      <w:r>
        <w:t xml:space="preserve"> die stunde kommen in welcher alle/ die in den </w:t>
      </w:r>
      <w:proofErr w:type="spellStart"/>
      <w:r>
        <w:t>grebern</w:t>
      </w:r>
      <w:proofErr w:type="spellEnd"/>
      <w:r>
        <w:t xml:space="preserve"> sein werden seine stimme hören/ vnnd werden herfür gehn/ </w:t>
      </w:r>
      <w:proofErr w:type="spellStart"/>
      <w:r>
        <w:t>vnd</w:t>
      </w:r>
      <w:proofErr w:type="spellEnd"/>
      <w:r>
        <w:t xml:space="preserve"> die da </w:t>
      </w:r>
      <w:proofErr w:type="spellStart"/>
      <w:r>
        <w:t>guts</w:t>
      </w:r>
      <w:proofErr w:type="spellEnd"/>
      <w:r>
        <w:t xml:space="preserve"> gethan haben/ </w:t>
      </w:r>
      <w:proofErr w:type="spellStart"/>
      <w:r>
        <w:t>inn</w:t>
      </w:r>
      <w:proofErr w:type="spellEnd"/>
      <w:r>
        <w:t xml:space="preserve"> das ewig leben hinein/ die aber böses begangen haben/ </w:t>
      </w:r>
      <w:proofErr w:type="spellStart"/>
      <w:r>
        <w:t>inn</w:t>
      </w:r>
      <w:proofErr w:type="spellEnd"/>
      <w:r>
        <w:t xml:space="preserve"> die ewig </w:t>
      </w:r>
      <w:proofErr w:type="spellStart"/>
      <w:r>
        <w:t>verdamnuß</w:t>
      </w:r>
      <w:proofErr w:type="spellEnd"/>
      <w:r>
        <w:t xml:space="preserve">/ </w:t>
      </w:r>
      <w:proofErr w:type="spellStart"/>
      <w:r>
        <w:t>gestossen</w:t>
      </w:r>
      <w:proofErr w:type="spellEnd"/>
      <w:r>
        <w:t xml:space="preserve"> werden/ </w:t>
      </w:r>
      <w:proofErr w:type="spellStart"/>
      <w:r>
        <w:t>vnd</w:t>
      </w:r>
      <w:proofErr w:type="spellEnd"/>
      <w:r>
        <w:t xml:space="preserve"> der liebe Paulus mit </w:t>
      </w:r>
      <w:proofErr w:type="spellStart"/>
      <w:r>
        <w:t>ausserlesnen</w:t>
      </w:r>
      <w:proofErr w:type="spellEnd"/>
      <w:r>
        <w:t xml:space="preserve"> worten dargibt/ an der ersten </w:t>
      </w:r>
      <w:proofErr w:type="spellStart"/>
      <w:r>
        <w:t>zun</w:t>
      </w:r>
      <w:proofErr w:type="spellEnd"/>
      <w:r>
        <w:t xml:space="preserve"> Thes. am 4. Welche ich einem </w:t>
      </w:r>
      <w:proofErr w:type="spellStart"/>
      <w:r>
        <w:t>frumen</w:t>
      </w:r>
      <w:proofErr w:type="spellEnd"/>
      <w:r>
        <w:t xml:space="preserve"> Christen </w:t>
      </w:r>
      <w:proofErr w:type="spellStart"/>
      <w:r>
        <w:t>beuelhe</w:t>
      </w:r>
      <w:proofErr w:type="spellEnd"/>
      <w:r>
        <w:t xml:space="preserve">/ durch </w:t>
      </w:r>
      <w:proofErr w:type="spellStart"/>
      <w:r>
        <w:t>auß</w:t>
      </w:r>
      <w:proofErr w:type="spellEnd"/>
      <w:r>
        <w:t xml:space="preserve"> mit </w:t>
      </w:r>
      <w:proofErr w:type="spellStart"/>
      <w:r>
        <w:t>fleiß</w:t>
      </w:r>
      <w:proofErr w:type="spellEnd"/>
      <w:r>
        <w:t xml:space="preserve"> zu lesen/ das also klar </w:t>
      </w:r>
      <w:proofErr w:type="spellStart"/>
      <w:r>
        <w:t>vnd</w:t>
      </w:r>
      <w:proofErr w:type="spellEnd"/>
      <w:r>
        <w:t xml:space="preserve"> </w:t>
      </w:r>
      <w:proofErr w:type="spellStart"/>
      <w:r>
        <w:t>ofenbar</w:t>
      </w:r>
      <w:proofErr w:type="spellEnd"/>
      <w:r>
        <w:t xml:space="preserve"> ist/ </w:t>
      </w:r>
      <w:proofErr w:type="spellStart"/>
      <w:r>
        <w:t>auß</w:t>
      </w:r>
      <w:proofErr w:type="spellEnd"/>
      <w:r>
        <w:t xml:space="preserve"> Göttlicher </w:t>
      </w:r>
      <w:proofErr w:type="spellStart"/>
      <w:r>
        <w:t>schrifft</w:t>
      </w:r>
      <w:proofErr w:type="spellEnd"/>
      <w:r>
        <w:t xml:space="preserve"> durch den </w:t>
      </w:r>
      <w:proofErr w:type="spellStart"/>
      <w:r>
        <w:t>heyligen</w:t>
      </w:r>
      <w:proofErr w:type="spellEnd"/>
      <w:r>
        <w:t xml:space="preserve"> geist eingegeben/ das ein </w:t>
      </w:r>
      <w:proofErr w:type="spellStart"/>
      <w:r>
        <w:t>aufferstehung</w:t>
      </w:r>
      <w:proofErr w:type="spellEnd"/>
      <w:r>
        <w:t xml:space="preserve"> sey des </w:t>
      </w:r>
      <w:proofErr w:type="spellStart"/>
      <w:r>
        <w:t>fleisches</w:t>
      </w:r>
      <w:proofErr w:type="spellEnd"/>
      <w:r>
        <w:t xml:space="preserve">/ wer aber weiter in der </w:t>
      </w:r>
      <w:proofErr w:type="spellStart"/>
      <w:r>
        <w:t>schrifft</w:t>
      </w:r>
      <w:proofErr w:type="spellEnd"/>
      <w:r>
        <w:t xml:space="preserve"> </w:t>
      </w:r>
      <w:proofErr w:type="spellStart"/>
      <w:r>
        <w:t>begert</w:t>
      </w:r>
      <w:proofErr w:type="spellEnd"/>
      <w:r>
        <w:t xml:space="preserve"> </w:t>
      </w:r>
      <w:proofErr w:type="spellStart"/>
      <w:r>
        <w:t>zuuersichert</w:t>
      </w:r>
      <w:proofErr w:type="spellEnd"/>
      <w:r>
        <w:t xml:space="preserve"> sein/ der </w:t>
      </w:r>
      <w:proofErr w:type="spellStart"/>
      <w:r>
        <w:t>neme</w:t>
      </w:r>
      <w:proofErr w:type="spellEnd"/>
      <w:r>
        <w:t xml:space="preserve"> für sich die 2. Epistel Pauli </w:t>
      </w:r>
      <w:proofErr w:type="spellStart"/>
      <w:r>
        <w:t>zun</w:t>
      </w:r>
      <w:proofErr w:type="spellEnd"/>
      <w:r>
        <w:t xml:space="preserve"> </w:t>
      </w:r>
      <w:proofErr w:type="spellStart"/>
      <w:r>
        <w:t>Corintern</w:t>
      </w:r>
      <w:proofErr w:type="spellEnd"/>
      <w:r>
        <w:t xml:space="preserve"> am 4. </w:t>
      </w:r>
      <w:proofErr w:type="spellStart"/>
      <w:r>
        <w:t>vnd</w:t>
      </w:r>
      <w:proofErr w:type="spellEnd"/>
      <w:r>
        <w:t xml:space="preserve"> </w:t>
      </w:r>
      <w:proofErr w:type="spellStart"/>
      <w:r>
        <w:t>zun</w:t>
      </w:r>
      <w:proofErr w:type="spellEnd"/>
      <w:r>
        <w:t xml:space="preserve"> </w:t>
      </w:r>
      <w:proofErr w:type="spellStart"/>
      <w:r>
        <w:t>Rommern</w:t>
      </w:r>
      <w:proofErr w:type="spellEnd"/>
      <w:r>
        <w:t xml:space="preserve"> die .6. </w:t>
      </w:r>
      <w:proofErr w:type="spellStart"/>
      <w:r>
        <w:t>vnd</w:t>
      </w:r>
      <w:proofErr w:type="spellEnd"/>
      <w:r>
        <w:t xml:space="preserve"> .8. auch den heiligen </w:t>
      </w:r>
      <w:proofErr w:type="spellStart"/>
      <w:r>
        <w:t>job</w:t>
      </w:r>
      <w:proofErr w:type="spellEnd"/>
      <w:r>
        <w:t xml:space="preserve"> am .9 Capitel/ </w:t>
      </w:r>
      <w:proofErr w:type="spellStart"/>
      <w:r>
        <w:t>welchs</w:t>
      </w:r>
      <w:proofErr w:type="spellEnd"/>
      <w:r>
        <w:t xml:space="preserve"> </w:t>
      </w:r>
      <w:proofErr w:type="spellStart"/>
      <w:r>
        <w:t>wort</w:t>
      </w:r>
      <w:proofErr w:type="spellEnd"/>
      <w:r>
        <w:t xml:space="preserve"> ich </w:t>
      </w:r>
      <w:proofErr w:type="spellStart"/>
      <w:r>
        <w:t>nit</w:t>
      </w:r>
      <w:proofErr w:type="spellEnd"/>
      <w:r>
        <w:t xml:space="preserve"> </w:t>
      </w:r>
      <w:proofErr w:type="spellStart"/>
      <w:r>
        <w:t>kan</w:t>
      </w:r>
      <w:proofErr w:type="spellEnd"/>
      <w:r>
        <w:t xml:space="preserve"> </w:t>
      </w:r>
      <w:proofErr w:type="spellStart"/>
      <w:r>
        <w:t>aussenlassen</w:t>
      </w:r>
      <w:proofErr w:type="spellEnd"/>
      <w:r>
        <w:t xml:space="preserve">/ damit ich </w:t>
      </w:r>
      <w:proofErr w:type="spellStart"/>
      <w:r>
        <w:t>dise</w:t>
      </w:r>
      <w:proofErr w:type="spellEnd"/>
      <w:r>
        <w:t xml:space="preserve"> stuck </w:t>
      </w:r>
      <w:proofErr w:type="spellStart"/>
      <w:r>
        <w:t>beschliesse</w:t>
      </w:r>
      <w:proofErr w:type="spellEnd"/>
      <w:r>
        <w:t xml:space="preserve">/ in den er saget ich weiß das mein </w:t>
      </w:r>
      <w:proofErr w:type="spellStart"/>
      <w:r>
        <w:t>erlöser</w:t>
      </w:r>
      <w:proofErr w:type="spellEnd"/>
      <w:r>
        <w:t xml:space="preserve"> </w:t>
      </w:r>
      <w:proofErr w:type="spellStart"/>
      <w:r>
        <w:t>vnd</w:t>
      </w:r>
      <w:proofErr w:type="spellEnd"/>
      <w:r>
        <w:t xml:space="preserve"> Herr noch lebet/ </w:t>
      </w:r>
      <w:proofErr w:type="spellStart"/>
      <w:r>
        <w:t>vnd</w:t>
      </w:r>
      <w:proofErr w:type="spellEnd"/>
      <w:r>
        <w:t xml:space="preserve"> das ich an dem letzten tag </w:t>
      </w:r>
      <w:proofErr w:type="spellStart"/>
      <w:r>
        <w:t>widerumb</w:t>
      </w:r>
      <w:proofErr w:type="spellEnd"/>
      <w:r>
        <w:t xml:space="preserve"> </w:t>
      </w:r>
      <w:proofErr w:type="spellStart"/>
      <w:r>
        <w:t>auffersthen</w:t>
      </w:r>
      <w:proofErr w:type="spellEnd"/>
      <w:r>
        <w:t xml:space="preserve"> werde/ von der erden/ </w:t>
      </w:r>
      <w:proofErr w:type="spellStart"/>
      <w:r>
        <w:t>vnd</w:t>
      </w:r>
      <w:proofErr w:type="spellEnd"/>
      <w:r>
        <w:t xml:space="preserve"> werde wider mit </w:t>
      </w:r>
      <w:proofErr w:type="spellStart"/>
      <w:r>
        <w:t>diser</w:t>
      </w:r>
      <w:proofErr w:type="spellEnd"/>
      <w:r>
        <w:t xml:space="preserve"> meiner </w:t>
      </w:r>
      <w:proofErr w:type="spellStart"/>
      <w:r>
        <w:t>haud</w:t>
      </w:r>
      <w:proofErr w:type="spellEnd"/>
      <w:r>
        <w:t xml:space="preserve"> </w:t>
      </w:r>
      <w:proofErr w:type="spellStart"/>
      <w:r>
        <w:t>vmb</w:t>
      </w:r>
      <w:proofErr w:type="spellEnd"/>
      <w:r>
        <w:t xml:space="preserve"> geben/ </w:t>
      </w:r>
      <w:proofErr w:type="spellStart"/>
      <w:r>
        <w:t>vnd</w:t>
      </w:r>
      <w:proofErr w:type="spellEnd"/>
      <w:r>
        <w:t xml:space="preserve"> </w:t>
      </w:r>
      <w:proofErr w:type="spellStart"/>
      <w:r>
        <w:t>vberzogen</w:t>
      </w:r>
      <w:proofErr w:type="spellEnd"/>
      <w:r>
        <w:t xml:space="preserve"> werden/ </w:t>
      </w:r>
      <w:proofErr w:type="spellStart"/>
      <w:r>
        <w:t>vnd</w:t>
      </w:r>
      <w:proofErr w:type="spellEnd"/>
      <w:r>
        <w:t xml:space="preserve"> </w:t>
      </w:r>
      <w:proofErr w:type="spellStart"/>
      <w:r>
        <w:t>dz</w:t>
      </w:r>
      <w:proofErr w:type="spellEnd"/>
      <w:r>
        <w:t xml:space="preserve"> ich in </w:t>
      </w:r>
      <w:proofErr w:type="spellStart"/>
      <w:r>
        <w:t>disem</w:t>
      </w:r>
      <w:proofErr w:type="spellEnd"/>
      <w:r>
        <w:t xml:space="preserve"> meinem </w:t>
      </w:r>
      <w:proofErr w:type="spellStart"/>
      <w:r>
        <w:t>fleisch</w:t>
      </w:r>
      <w:proofErr w:type="spellEnd"/>
      <w:r>
        <w:t xml:space="preserve"> Gott meinen Herrn sehen werde/ den ich </w:t>
      </w:r>
      <w:proofErr w:type="spellStart"/>
      <w:r>
        <w:t>selbs</w:t>
      </w:r>
      <w:proofErr w:type="spellEnd"/>
      <w:r>
        <w:t xml:space="preserve"> sehen/ </w:t>
      </w:r>
      <w:proofErr w:type="spellStart"/>
      <w:r>
        <w:t>vnnd</w:t>
      </w:r>
      <w:proofErr w:type="spellEnd"/>
      <w:r>
        <w:t xml:space="preserve"> diese meine </w:t>
      </w:r>
      <w:proofErr w:type="spellStart"/>
      <w:r>
        <w:t>augen</w:t>
      </w:r>
      <w:proofErr w:type="spellEnd"/>
      <w:r>
        <w:t xml:space="preserve"> </w:t>
      </w:r>
      <w:proofErr w:type="spellStart"/>
      <w:r>
        <w:t>vnd</w:t>
      </w:r>
      <w:proofErr w:type="spellEnd"/>
      <w:r>
        <w:t xml:space="preserve"> kein ander nicht/ damit ich </w:t>
      </w:r>
      <w:proofErr w:type="spellStart"/>
      <w:r>
        <w:t>beschliesse</w:t>
      </w:r>
      <w:proofErr w:type="spellEnd"/>
      <w:r>
        <w:t xml:space="preserve"> </w:t>
      </w:r>
      <w:proofErr w:type="spellStart"/>
      <w:r>
        <w:t>vnnd</w:t>
      </w:r>
      <w:proofErr w:type="spellEnd"/>
      <w:r>
        <w:t xml:space="preserve"> das letzte stuck der </w:t>
      </w:r>
      <w:proofErr w:type="spellStart"/>
      <w:r>
        <w:t>heyligung</w:t>
      </w:r>
      <w:proofErr w:type="spellEnd"/>
      <w:r>
        <w:t xml:space="preserve"> angehe/ </w:t>
      </w:r>
      <w:proofErr w:type="spellStart"/>
      <w:r>
        <w:t>welchs</w:t>
      </w:r>
      <w:proofErr w:type="spellEnd"/>
      <w:r>
        <w:t xml:space="preserve"> ist. </w:t>
      </w:r>
    </w:p>
    <w:p w14:paraId="1B1EC3F9" w14:textId="77777777" w:rsidR="009C2A21" w:rsidRDefault="009C2A21" w:rsidP="009C2A21">
      <w:pPr>
        <w:pStyle w:val="berschrift4"/>
      </w:pPr>
      <w:r>
        <w:t>Vnnd ein ewige leben.</w:t>
      </w:r>
    </w:p>
    <w:p w14:paraId="0650DA0A" w14:textId="77777777" w:rsidR="009C2A21" w:rsidRDefault="009C2A21" w:rsidP="009C2A21">
      <w:pPr>
        <w:pStyle w:val="StandardWeb"/>
      </w:pPr>
      <w:proofErr w:type="spellStart"/>
      <w:r>
        <w:t>MIt</w:t>
      </w:r>
      <w:proofErr w:type="spellEnd"/>
      <w:r>
        <w:t xml:space="preserve"> diesem stuck ist </w:t>
      </w:r>
      <w:proofErr w:type="spellStart"/>
      <w:r>
        <w:t>vnser</w:t>
      </w:r>
      <w:proofErr w:type="spellEnd"/>
      <w:r>
        <w:t xml:space="preserve"> </w:t>
      </w:r>
      <w:proofErr w:type="spellStart"/>
      <w:r>
        <w:t>Cristlicher</w:t>
      </w:r>
      <w:proofErr w:type="spellEnd"/>
      <w:r>
        <w:t xml:space="preserve"> glaub zum ende </w:t>
      </w:r>
      <w:proofErr w:type="spellStart"/>
      <w:r>
        <w:t>gefürt</w:t>
      </w:r>
      <w:proofErr w:type="spellEnd"/>
      <w:r>
        <w:t xml:space="preserve">/ </w:t>
      </w:r>
      <w:proofErr w:type="spellStart"/>
      <w:r>
        <w:t>daswir</w:t>
      </w:r>
      <w:proofErr w:type="spellEnd"/>
      <w:r>
        <w:t xml:space="preserve"> nun so wir in der </w:t>
      </w:r>
      <w:proofErr w:type="spellStart"/>
      <w:r>
        <w:t>herrligkeit</w:t>
      </w:r>
      <w:proofErr w:type="spellEnd"/>
      <w:r>
        <w:t xml:space="preserve"> des </w:t>
      </w:r>
      <w:proofErr w:type="spellStart"/>
      <w:r>
        <w:t>almechtigen</w:t>
      </w:r>
      <w:proofErr w:type="spellEnd"/>
      <w:r>
        <w:t xml:space="preserve"> Gottes/ leben </w:t>
      </w:r>
      <w:proofErr w:type="spellStart"/>
      <w:r>
        <w:t>vnd</w:t>
      </w:r>
      <w:proofErr w:type="spellEnd"/>
      <w:r>
        <w:t xml:space="preserve"> sein werden/ nichts mehr glauben noch hoffen </w:t>
      </w:r>
      <w:proofErr w:type="spellStart"/>
      <w:r>
        <w:t>dürffen</w:t>
      </w:r>
      <w:proofErr w:type="spellEnd"/>
      <w:r>
        <w:t xml:space="preserve">/ sonder alles das/ das wir geglaubet </w:t>
      </w:r>
      <w:proofErr w:type="spellStart"/>
      <w:r>
        <w:t>vnd</w:t>
      </w:r>
      <w:proofErr w:type="spellEnd"/>
      <w:r>
        <w:t xml:space="preserve"> für gewiß gehalten haben wie </w:t>
      </w:r>
      <w:proofErr w:type="spellStart"/>
      <w:r>
        <w:t>vns</w:t>
      </w:r>
      <w:proofErr w:type="spellEnd"/>
      <w:r>
        <w:t xml:space="preserve"> </w:t>
      </w:r>
      <w:proofErr w:type="spellStart"/>
      <w:r>
        <w:t>Gotes</w:t>
      </w:r>
      <w:proofErr w:type="spellEnd"/>
      <w:r>
        <w:t xml:space="preserve"> </w:t>
      </w:r>
      <w:proofErr w:type="spellStart"/>
      <w:r>
        <w:t>wort</w:t>
      </w:r>
      <w:proofErr w:type="spellEnd"/>
      <w:r>
        <w:t xml:space="preserve"> für </w:t>
      </w:r>
      <w:proofErr w:type="spellStart"/>
      <w:r>
        <w:t>geschriben</w:t>
      </w:r>
      <w:proofErr w:type="spellEnd"/>
      <w:r>
        <w:t xml:space="preserve">/ </w:t>
      </w:r>
      <w:proofErr w:type="spellStart"/>
      <w:r>
        <w:t>vnd</w:t>
      </w:r>
      <w:proofErr w:type="spellEnd"/>
      <w:r>
        <w:t xml:space="preserve"> </w:t>
      </w:r>
      <w:proofErr w:type="spellStart"/>
      <w:r>
        <w:t>fürgemalet</w:t>
      </w:r>
      <w:proofErr w:type="spellEnd"/>
      <w:r>
        <w:t xml:space="preserve"> hat/ als den </w:t>
      </w:r>
      <w:proofErr w:type="spellStart"/>
      <w:r>
        <w:t>volbracht</w:t>
      </w:r>
      <w:proofErr w:type="spellEnd"/>
      <w:r>
        <w:t xml:space="preserve"> </w:t>
      </w:r>
      <w:proofErr w:type="spellStart"/>
      <w:r>
        <w:t>wirt</w:t>
      </w:r>
      <w:proofErr w:type="spellEnd"/>
      <w:r>
        <w:t xml:space="preserve"> sein/ </w:t>
      </w:r>
      <w:proofErr w:type="spellStart"/>
      <w:r>
        <w:t>vnnd</w:t>
      </w:r>
      <w:proofErr w:type="spellEnd"/>
      <w:r>
        <w:t xml:space="preserve"> ist der </w:t>
      </w:r>
      <w:proofErr w:type="spellStart"/>
      <w:r>
        <w:t>begrieff</w:t>
      </w:r>
      <w:proofErr w:type="spellEnd"/>
      <w:r>
        <w:t xml:space="preserve">/ das ich mit dem </w:t>
      </w:r>
      <w:proofErr w:type="spellStart"/>
      <w:r>
        <w:t>mundt</w:t>
      </w:r>
      <w:proofErr w:type="spellEnd"/>
      <w:r>
        <w:t xml:space="preserve"> bekenne/ </w:t>
      </w:r>
      <w:proofErr w:type="spellStart"/>
      <w:r>
        <w:t>vnd</w:t>
      </w:r>
      <w:proofErr w:type="spellEnd"/>
      <w:r>
        <w:t xml:space="preserve"> von </w:t>
      </w:r>
      <w:proofErr w:type="spellStart"/>
      <w:r>
        <w:t>hertzen</w:t>
      </w:r>
      <w:proofErr w:type="spellEnd"/>
      <w:r>
        <w:t xml:space="preserve"> glaube/ das der </w:t>
      </w:r>
      <w:proofErr w:type="spellStart"/>
      <w:r>
        <w:t>heylig</w:t>
      </w:r>
      <w:proofErr w:type="spellEnd"/>
      <w:r>
        <w:t xml:space="preserve"> </w:t>
      </w:r>
      <w:proofErr w:type="spellStart"/>
      <w:r>
        <w:t>Geyst</w:t>
      </w:r>
      <w:proofErr w:type="spellEnd"/>
      <w:r>
        <w:t xml:space="preserve"> die ewige </w:t>
      </w:r>
      <w:proofErr w:type="spellStart"/>
      <w:r>
        <w:t>weisheit</w:t>
      </w:r>
      <w:proofErr w:type="spellEnd"/>
      <w:r>
        <w:t xml:space="preserve"> hie in </w:t>
      </w:r>
      <w:proofErr w:type="spellStart"/>
      <w:r>
        <w:t>vns</w:t>
      </w:r>
      <w:proofErr w:type="spellEnd"/>
      <w:r>
        <w:t xml:space="preserve">/ das </w:t>
      </w:r>
      <w:proofErr w:type="spellStart"/>
      <w:r>
        <w:t>angefange</w:t>
      </w:r>
      <w:proofErr w:type="spellEnd"/>
      <w:r>
        <w:t xml:space="preserve"> </w:t>
      </w:r>
      <w:proofErr w:type="spellStart"/>
      <w:r>
        <w:t>vnnd</w:t>
      </w:r>
      <w:proofErr w:type="spellEnd"/>
      <w:r>
        <w:t xml:space="preserve"> </w:t>
      </w:r>
      <w:proofErr w:type="spellStart"/>
      <w:r>
        <w:t>newe</w:t>
      </w:r>
      <w:proofErr w:type="spellEnd"/>
      <w:r>
        <w:t xml:space="preserve"> leben/ </w:t>
      </w:r>
      <w:proofErr w:type="spellStart"/>
      <w:r>
        <w:t>vnd</w:t>
      </w:r>
      <w:proofErr w:type="spellEnd"/>
      <w:r>
        <w:t xml:space="preserve"> </w:t>
      </w:r>
      <w:proofErr w:type="spellStart"/>
      <w:r>
        <w:t>heyligung</w:t>
      </w:r>
      <w:proofErr w:type="spellEnd"/>
      <w:r>
        <w:t xml:space="preserve"> in den </w:t>
      </w:r>
      <w:proofErr w:type="spellStart"/>
      <w:r>
        <w:t>glaubigen</w:t>
      </w:r>
      <w:proofErr w:type="spellEnd"/>
      <w:r>
        <w:t xml:space="preserve">/ nach </w:t>
      </w:r>
      <w:proofErr w:type="spellStart"/>
      <w:r>
        <w:t>disem</w:t>
      </w:r>
      <w:proofErr w:type="spellEnd"/>
      <w:r>
        <w:t xml:space="preserve"> </w:t>
      </w:r>
      <w:proofErr w:type="spellStart"/>
      <w:r>
        <w:t>elendt</w:t>
      </w:r>
      <w:proofErr w:type="spellEnd"/>
      <w:r>
        <w:t xml:space="preserve"> </w:t>
      </w:r>
      <w:proofErr w:type="spellStart"/>
      <w:r>
        <w:t>vnd</w:t>
      </w:r>
      <w:proofErr w:type="spellEnd"/>
      <w:r>
        <w:t xml:space="preserve"> </w:t>
      </w:r>
      <w:proofErr w:type="spellStart"/>
      <w:r>
        <w:t>jammerthal</w:t>
      </w:r>
      <w:proofErr w:type="spellEnd"/>
      <w:r>
        <w:t xml:space="preserve">/ so wir </w:t>
      </w:r>
      <w:proofErr w:type="spellStart"/>
      <w:r>
        <w:t>auß</w:t>
      </w:r>
      <w:proofErr w:type="spellEnd"/>
      <w:r>
        <w:t xml:space="preserve"> </w:t>
      </w:r>
      <w:proofErr w:type="spellStart"/>
      <w:r>
        <w:t>diser</w:t>
      </w:r>
      <w:proofErr w:type="spellEnd"/>
      <w:r>
        <w:t xml:space="preserve"> </w:t>
      </w:r>
      <w:proofErr w:type="spellStart"/>
      <w:r>
        <w:t>welt</w:t>
      </w:r>
      <w:proofErr w:type="spellEnd"/>
      <w:r>
        <w:t xml:space="preserve"> gewandert </w:t>
      </w:r>
      <w:proofErr w:type="spellStart"/>
      <w:r>
        <w:t>vnd</w:t>
      </w:r>
      <w:proofErr w:type="spellEnd"/>
      <w:r>
        <w:t xml:space="preserve"> gewichen sein/ in </w:t>
      </w:r>
      <w:proofErr w:type="spellStart"/>
      <w:r>
        <w:t>vns</w:t>
      </w:r>
      <w:proofErr w:type="spellEnd"/>
      <w:r>
        <w:t xml:space="preserve"> </w:t>
      </w:r>
      <w:proofErr w:type="spellStart"/>
      <w:r>
        <w:t>wirt</w:t>
      </w:r>
      <w:proofErr w:type="spellEnd"/>
      <w:r>
        <w:t xml:space="preserve"> verbracht </w:t>
      </w:r>
      <w:proofErr w:type="spellStart"/>
      <w:r>
        <w:t>vnnd</w:t>
      </w:r>
      <w:proofErr w:type="spellEnd"/>
      <w:r>
        <w:t xml:space="preserve"> </w:t>
      </w:r>
      <w:proofErr w:type="spellStart"/>
      <w:r>
        <w:t>verfürt</w:t>
      </w:r>
      <w:proofErr w:type="spellEnd"/>
      <w:r>
        <w:t xml:space="preserve"> werden/ da wir mit dem </w:t>
      </w:r>
      <w:proofErr w:type="spellStart"/>
      <w:r>
        <w:t>vater</w:t>
      </w:r>
      <w:proofErr w:type="spellEnd"/>
      <w:r>
        <w:t xml:space="preserve">/ </w:t>
      </w:r>
      <w:proofErr w:type="spellStart"/>
      <w:r>
        <w:t>vnd</w:t>
      </w:r>
      <w:proofErr w:type="spellEnd"/>
      <w:r>
        <w:t xml:space="preserve"> dem Son/ auch dem heiligen geist in jenem tag/ in welchem er </w:t>
      </w:r>
      <w:proofErr w:type="spellStart"/>
      <w:r>
        <w:t>wirt</w:t>
      </w:r>
      <w:proofErr w:type="spellEnd"/>
      <w:r>
        <w:t xml:space="preserve"> </w:t>
      </w:r>
      <w:proofErr w:type="spellStart"/>
      <w:r>
        <w:t>verkleret</w:t>
      </w:r>
      <w:proofErr w:type="spellEnd"/>
      <w:r>
        <w:t xml:space="preserve"> werden der Herr Jesus/ in der höhe der </w:t>
      </w:r>
      <w:proofErr w:type="spellStart"/>
      <w:r>
        <w:t>himmel</w:t>
      </w:r>
      <w:proofErr w:type="spellEnd"/>
      <w:r>
        <w:t xml:space="preserve">/ das er eine </w:t>
      </w:r>
      <w:proofErr w:type="spellStart"/>
      <w:r>
        <w:t>jetzlichen</w:t>
      </w:r>
      <w:proofErr w:type="spellEnd"/>
      <w:r>
        <w:t xml:space="preserve"> </w:t>
      </w:r>
      <w:proofErr w:type="spellStart"/>
      <w:r>
        <w:t>lonen</w:t>
      </w:r>
      <w:proofErr w:type="spellEnd"/>
      <w:r>
        <w:t xml:space="preserve"> </w:t>
      </w:r>
      <w:proofErr w:type="spellStart"/>
      <w:r>
        <w:t>wirt</w:t>
      </w:r>
      <w:proofErr w:type="spellEnd"/>
      <w:r>
        <w:t xml:space="preserve">/ </w:t>
      </w:r>
      <w:proofErr w:type="spellStart"/>
      <w:r>
        <w:t>vnd</w:t>
      </w:r>
      <w:proofErr w:type="spellEnd"/>
      <w:r>
        <w:t xml:space="preserve"> besolden nach seinem </w:t>
      </w:r>
      <w:proofErr w:type="spellStart"/>
      <w:r>
        <w:t>verdinst</w:t>
      </w:r>
      <w:proofErr w:type="spellEnd"/>
      <w:r>
        <w:t xml:space="preserve"> </w:t>
      </w:r>
      <w:proofErr w:type="spellStart"/>
      <w:r>
        <w:t>vnd</w:t>
      </w:r>
      <w:proofErr w:type="spellEnd"/>
      <w:r>
        <w:t xml:space="preserve"> thun/ den </w:t>
      </w:r>
      <w:proofErr w:type="spellStart"/>
      <w:r>
        <w:t>geheyligten</w:t>
      </w:r>
      <w:proofErr w:type="spellEnd"/>
      <w:r>
        <w:t xml:space="preserve"> aber durch den glauben/ ein ewig </w:t>
      </w:r>
      <w:proofErr w:type="spellStart"/>
      <w:r>
        <w:t>vnzergenklich</w:t>
      </w:r>
      <w:proofErr w:type="spellEnd"/>
      <w:r>
        <w:t xml:space="preserve"> </w:t>
      </w:r>
      <w:proofErr w:type="spellStart"/>
      <w:r>
        <w:t>vnd</w:t>
      </w:r>
      <w:proofErr w:type="spellEnd"/>
      <w:r>
        <w:t xml:space="preserve"> ewiges leben/ </w:t>
      </w:r>
      <w:proofErr w:type="spellStart"/>
      <w:r>
        <w:t>vnd</w:t>
      </w:r>
      <w:proofErr w:type="spellEnd"/>
      <w:r>
        <w:t xml:space="preserve"> ein solche </w:t>
      </w:r>
      <w:proofErr w:type="spellStart"/>
      <w:r>
        <w:t>herligkeit</w:t>
      </w:r>
      <w:proofErr w:type="spellEnd"/>
      <w:r>
        <w:t xml:space="preserve">/ welcher gleichen nie kein </w:t>
      </w:r>
      <w:proofErr w:type="spellStart"/>
      <w:r>
        <w:t>ohr</w:t>
      </w:r>
      <w:proofErr w:type="spellEnd"/>
      <w:r>
        <w:t xml:space="preserve"> gehört noch kein </w:t>
      </w:r>
      <w:proofErr w:type="spellStart"/>
      <w:r>
        <w:t>aug</w:t>
      </w:r>
      <w:proofErr w:type="spellEnd"/>
      <w:r>
        <w:t xml:space="preserve"> gesehen hat/ </w:t>
      </w:r>
      <w:proofErr w:type="spellStart"/>
      <w:r>
        <w:t>vnd</w:t>
      </w:r>
      <w:proofErr w:type="spellEnd"/>
      <w:r>
        <w:t xml:space="preserve"> </w:t>
      </w:r>
      <w:proofErr w:type="spellStart"/>
      <w:r>
        <w:t>widerumb</w:t>
      </w:r>
      <w:proofErr w:type="spellEnd"/>
      <w:r>
        <w:t xml:space="preserve"> den </w:t>
      </w:r>
      <w:proofErr w:type="spellStart"/>
      <w:r>
        <w:t>Gotlosen</w:t>
      </w:r>
      <w:proofErr w:type="spellEnd"/>
      <w:r>
        <w:t xml:space="preserve"> </w:t>
      </w:r>
      <w:proofErr w:type="spellStart"/>
      <w:r>
        <w:t>vnnd</w:t>
      </w:r>
      <w:proofErr w:type="spellEnd"/>
      <w:r>
        <w:t xml:space="preserve"> </w:t>
      </w:r>
      <w:proofErr w:type="spellStart"/>
      <w:r>
        <w:t>verdampten</w:t>
      </w:r>
      <w:proofErr w:type="spellEnd"/>
      <w:r>
        <w:t xml:space="preserve"> nach </w:t>
      </w:r>
      <w:proofErr w:type="spellStart"/>
      <w:r>
        <w:t>disem</w:t>
      </w:r>
      <w:proofErr w:type="spellEnd"/>
      <w:r>
        <w:t xml:space="preserve"> zeitlichen todt </w:t>
      </w:r>
      <w:proofErr w:type="spellStart"/>
      <w:r>
        <w:t>vnd</w:t>
      </w:r>
      <w:proofErr w:type="spellEnd"/>
      <w:r>
        <w:t xml:space="preserve"> </w:t>
      </w:r>
      <w:proofErr w:type="spellStart"/>
      <w:r>
        <w:t>schmertzen</w:t>
      </w:r>
      <w:proofErr w:type="spellEnd"/>
      <w:r>
        <w:t xml:space="preserve">/ ein ewigen todt </w:t>
      </w:r>
      <w:proofErr w:type="spellStart"/>
      <w:r>
        <w:t>vnnd</w:t>
      </w:r>
      <w:proofErr w:type="spellEnd"/>
      <w:r>
        <w:t xml:space="preserve"> ein </w:t>
      </w:r>
      <w:proofErr w:type="spellStart"/>
      <w:r>
        <w:t>vnaußleschlich</w:t>
      </w:r>
      <w:proofErr w:type="spellEnd"/>
      <w:r>
        <w:t xml:space="preserve"> </w:t>
      </w:r>
      <w:proofErr w:type="spellStart"/>
      <w:r>
        <w:t>fewr</w:t>
      </w:r>
      <w:proofErr w:type="spellEnd"/>
      <w:r>
        <w:t xml:space="preserve">/ </w:t>
      </w:r>
      <w:proofErr w:type="spellStart"/>
      <w:r>
        <w:t>vnd</w:t>
      </w:r>
      <w:proofErr w:type="spellEnd"/>
      <w:r>
        <w:t xml:space="preserve"> ein böses gewissen/ </w:t>
      </w:r>
      <w:proofErr w:type="spellStart"/>
      <w:r>
        <w:t>welchs</w:t>
      </w:r>
      <w:proofErr w:type="spellEnd"/>
      <w:r>
        <w:t xml:space="preserve"> ist der </w:t>
      </w:r>
      <w:proofErr w:type="spellStart"/>
      <w:r>
        <w:t>wurm</w:t>
      </w:r>
      <w:proofErr w:type="spellEnd"/>
      <w:r>
        <w:t xml:space="preserve"> der </w:t>
      </w:r>
      <w:proofErr w:type="spellStart"/>
      <w:r>
        <w:t>alzeit</w:t>
      </w:r>
      <w:proofErr w:type="spellEnd"/>
      <w:r>
        <w:t xml:space="preserve"> naget </w:t>
      </w:r>
      <w:proofErr w:type="spellStart"/>
      <w:r>
        <w:t>vnd</w:t>
      </w:r>
      <w:proofErr w:type="spellEnd"/>
      <w:r>
        <w:t xml:space="preserve"> </w:t>
      </w:r>
      <w:proofErr w:type="spellStart"/>
      <w:r>
        <w:t>beisset</w:t>
      </w:r>
      <w:proofErr w:type="spellEnd"/>
      <w:r>
        <w:t xml:space="preserve">/ </w:t>
      </w:r>
      <w:proofErr w:type="spellStart"/>
      <w:r>
        <w:t>vnd</w:t>
      </w:r>
      <w:proofErr w:type="spellEnd"/>
      <w:r>
        <w:t xml:space="preserve"> nicht stirbet </w:t>
      </w:r>
      <w:proofErr w:type="spellStart"/>
      <w:r>
        <w:t>ewigklich</w:t>
      </w:r>
      <w:proofErr w:type="spellEnd"/>
      <w:r>
        <w:t xml:space="preserve">/ </w:t>
      </w:r>
      <w:proofErr w:type="spellStart"/>
      <w:r>
        <w:t>dauon</w:t>
      </w:r>
      <w:proofErr w:type="spellEnd"/>
      <w:r>
        <w:t xml:space="preserve"> der </w:t>
      </w:r>
      <w:proofErr w:type="spellStart"/>
      <w:r>
        <w:t>heylig</w:t>
      </w:r>
      <w:proofErr w:type="spellEnd"/>
      <w:r>
        <w:t xml:space="preserve"> </w:t>
      </w:r>
      <w:proofErr w:type="spellStart"/>
      <w:r>
        <w:t>vater</w:t>
      </w:r>
      <w:proofErr w:type="spellEnd"/>
      <w:r>
        <w:t xml:space="preserve"> </w:t>
      </w:r>
      <w:proofErr w:type="spellStart"/>
      <w:r>
        <w:t>bernhardus</w:t>
      </w:r>
      <w:proofErr w:type="spellEnd"/>
      <w:r>
        <w:t xml:space="preserve"> schreibet/ gleich wie die </w:t>
      </w:r>
      <w:proofErr w:type="spellStart"/>
      <w:r>
        <w:t>ausserwölte</w:t>
      </w:r>
      <w:proofErr w:type="spellEnd"/>
      <w:r>
        <w:t xml:space="preserve"> ewige </w:t>
      </w:r>
      <w:proofErr w:type="spellStart"/>
      <w:r>
        <w:t>vnaußsprechliche</w:t>
      </w:r>
      <w:proofErr w:type="spellEnd"/>
      <w:r>
        <w:t xml:space="preserve"> </w:t>
      </w:r>
      <w:proofErr w:type="spellStart"/>
      <w:r>
        <w:t>freude</w:t>
      </w:r>
      <w:proofErr w:type="spellEnd"/>
      <w:r>
        <w:t xml:space="preserve">/ </w:t>
      </w:r>
      <w:proofErr w:type="spellStart"/>
      <w:r>
        <w:t>vnd</w:t>
      </w:r>
      <w:proofErr w:type="spellEnd"/>
      <w:r>
        <w:t xml:space="preserve"> </w:t>
      </w:r>
      <w:proofErr w:type="spellStart"/>
      <w:r>
        <w:t>wonne</w:t>
      </w:r>
      <w:proofErr w:type="spellEnd"/>
      <w:r>
        <w:t xml:space="preserve"> haben werden/ do sie von </w:t>
      </w:r>
      <w:proofErr w:type="spellStart"/>
      <w:r>
        <w:t>angesicht</w:t>
      </w:r>
      <w:proofErr w:type="spellEnd"/>
      <w:r>
        <w:t xml:space="preserve"> zu </w:t>
      </w:r>
      <w:proofErr w:type="spellStart"/>
      <w:r>
        <w:t>angesicht</w:t>
      </w:r>
      <w:proofErr w:type="spellEnd"/>
      <w:r>
        <w:t xml:space="preserve"> Gott den Herrn sehen werden/ Also auch die verlornen </w:t>
      </w:r>
      <w:proofErr w:type="spellStart"/>
      <w:r>
        <w:t>vnd</w:t>
      </w:r>
      <w:proofErr w:type="spellEnd"/>
      <w:r>
        <w:t xml:space="preserve"> zu der </w:t>
      </w:r>
      <w:proofErr w:type="spellStart"/>
      <w:r>
        <w:t>ewigenqual</w:t>
      </w:r>
      <w:proofErr w:type="spellEnd"/>
      <w:r>
        <w:t xml:space="preserve"> </w:t>
      </w:r>
      <w:proofErr w:type="spellStart"/>
      <w:r>
        <w:t>vnd</w:t>
      </w:r>
      <w:proofErr w:type="spellEnd"/>
      <w:r>
        <w:t xml:space="preserve"> </w:t>
      </w:r>
      <w:proofErr w:type="spellStart"/>
      <w:r>
        <w:t>pein</w:t>
      </w:r>
      <w:proofErr w:type="spellEnd"/>
      <w:r>
        <w:t xml:space="preserve"> geurtheilet/ durch </w:t>
      </w:r>
      <w:proofErr w:type="spellStart"/>
      <w:r>
        <w:t>jr</w:t>
      </w:r>
      <w:proofErr w:type="spellEnd"/>
      <w:r>
        <w:t xml:space="preserve"> eigen </w:t>
      </w:r>
      <w:proofErr w:type="spellStart"/>
      <w:r>
        <w:t>werck</w:t>
      </w:r>
      <w:proofErr w:type="spellEnd"/>
      <w:r>
        <w:t xml:space="preserve"> </w:t>
      </w:r>
      <w:proofErr w:type="spellStart"/>
      <w:r>
        <w:t>vnnd</w:t>
      </w:r>
      <w:proofErr w:type="spellEnd"/>
      <w:r>
        <w:t xml:space="preserve"> gewissen/ wie der </w:t>
      </w:r>
      <w:proofErr w:type="spellStart"/>
      <w:r>
        <w:t>heylige</w:t>
      </w:r>
      <w:proofErr w:type="spellEnd"/>
      <w:r>
        <w:t xml:space="preserve"> Prophet Daniel am 12. Cap. saget: </w:t>
      </w:r>
      <w:proofErr w:type="spellStart"/>
      <w:r>
        <w:t>Vnd</w:t>
      </w:r>
      <w:proofErr w:type="spellEnd"/>
      <w:r>
        <w:t xml:space="preserve"> </w:t>
      </w:r>
      <w:proofErr w:type="spellStart"/>
      <w:r>
        <w:t>vil</w:t>
      </w:r>
      <w:proofErr w:type="spellEnd"/>
      <w:r>
        <w:t xml:space="preserve"> die </w:t>
      </w:r>
      <w:proofErr w:type="spellStart"/>
      <w:r>
        <w:t>vnter</w:t>
      </w:r>
      <w:proofErr w:type="spellEnd"/>
      <w:r>
        <w:t xml:space="preserve"> der erden schlaffen </w:t>
      </w:r>
      <w:proofErr w:type="spellStart"/>
      <w:r>
        <w:t>ligen</w:t>
      </w:r>
      <w:proofErr w:type="spellEnd"/>
      <w:r>
        <w:t xml:space="preserve">/ werden </w:t>
      </w:r>
      <w:proofErr w:type="spellStart"/>
      <w:r>
        <w:t>auffwachen</w:t>
      </w:r>
      <w:proofErr w:type="spellEnd"/>
      <w:r>
        <w:t xml:space="preserve">/ etliche zum ewigen leben/ etliche zu ewiger </w:t>
      </w:r>
      <w:proofErr w:type="spellStart"/>
      <w:r>
        <w:t>schmach</w:t>
      </w:r>
      <w:proofErr w:type="spellEnd"/>
      <w:r>
        <w:t xml:space="preserve"> </w:t>
      </w:r>
      <w:proofErr w:type="spellStart"/>
      <w:r>
        <w:t>vnd</w:t>
      </w:r>
      <w:proofErr w:type="spellEnd"/>
      <w:r>
        <w:t xml:space="preserve"> </w:t>
      </w:r>
      <w:proofErr w:type="spellStart"/>
      <w:r>
        <w:t>schand</w:t>
      </w:r>
      <w:proofErr w:type="spellEnd"/>
      <w:r>
        <w:t xml:space="preserve">/ </w:t>
      </w:r>
      <w:proofErr w:type="spellStart"/>
      <w:r>
        <w:t>vnd</w:t>
      </w:r>
      <w:proofErr w:type="spellEnd"/>
      <w:r>
        <w:t xml:space="preserve"> der </w:t>
      </w:r>
      <w:proofErr w:type="spellStart"/>
      <w:r>
        <w:t>heylig</w:t>
      </w:r>
      <w:proofErr w:type="spellEnd"/>
      <w:r>
        <w:t xml:space="preserve"> </w:t>
      </w:r>
      <w:proofErr w:type="spellStart"/>
      <w:r>
        <w:t>Euangelist</w:t>
      </w:r>
      <w:proofErr w:type="spellEnd"/>
      <w:r>
        <w:t xml:space="preserve"> Matheus am .25. Cap. auch </w:t>
      </w:r>
      <w:proofErr w:type="spellStart"/>
      <w:r>
        <w:t>dauon</w:t>
      </w:r>
      <w:proofErr w:type="spellEnd"/>
      <w:r>
        <w:t xml:space="preserve"> redet/ die gerechten werden in </w:t>
      </w:r>
      <w:proofErr w:type="spellStart"/>
      <w:r>
        <w:t>dz</w:t>
      </w:r>
      <w:proofErr w:type="spellEnd"/>
      <w:r>
        <w:t xml:space="preserve"> ewige leben gehn/ die </w:t>
      </w:r>
      <w:proofErr w:type="spellStart"/>
      <w:r>
        <w:t>Gotlosen</w:t>
      </w:r>
      <w:proofErr w:type="spellEnd"/>
      <w:r>
        <w:t xml:space="preserve"> aber in </w:t>
      </w:r>
      <w:proofErr w:type="spellStart"/>
      <w:r>
        <w:t>dz</w:t>
      </w:r>
      <w:proofErr w:type="spellEnd"/>
      <w:r>
        <w:t xml:space="preserve"> ewige </w:t>
      </w:r>
      <w:proofErr w:type="spellStart"/>
      <w:r>
        <w:t>fewr</w:t>
      </w:r>
      <w:proofErr w:type="spellEnd"/>
      <w:r>
        <w:t xml:space="preserve">. </w:t>
      </w:r>
    </w:p>
    <w:p w14:paraId="3B7FB260" w14:textId="341DC7CB" w:rsidR="00BD71A4" w:rsidRDefault="009C2A21" w:rsidP="009C2A21">
      <w:pPr>
        <w:pStyle w:val="StandardWeb"/>
      </w:pPr>
      <w:r>
        <w:t xml:space="preserve">Das sey genugsam von diesen </w:t>
      </w:r>
      <w:proofErr w:type="spellStart"/>
      <w:r>
        <w:t>zwölff</w:t>
      </w:r>
      <w:proofErr w:type="spellEnd"/>
      <w:r>
        <w:t xml:space="preserve"> stucken des </w:t>
      </w:r>
      <w:proofErr w:type="spellStart"/>
      <w:r>
        <w:t>glaubens</w:t>
      </w:r>
      <w:proofErr w:type="spellEnd"/>
      <w:r>
        <w:t xml:space="preserve"> einem Christen für </w:t>
      </w:r>
      <w:proofErr w:type="spellStart"/>
      <w:r>
        <w:t>geschriben</w:t>
      </w:r>
      <w:proofErr w:type="spellEnd"/>
      <w:r>
        <w:t xml:space="preserve">/ der aber mit </w:t>
      </w:r>
      <w:proofErr w:type="spellStart"/>
      <w:r>
        <w:t>disem</w:t>
      </w:r>
      <w:proofErr w:type="spellEnd"/>
      <w:r>
        <w:t xml:space="preserve"> kleinen </w:t>
      </w:r>
      <w:proofErr w:type="spellStart"/>
      <w:r>
        <w:t>vnderricht</w:t>
      </w:r>
      <w:proofErr w:type="spellEnd"/>
      <w:r>
        <w:t xml:space="preserve"> </w:t>
      </w:r>
      <w:proofErr w:type="spellStart"/>
      <w:r>
        <w:t>nit</w:t>
      </w:r>
      <w:proofErr w:type="spellEnd"/>
      <w:r>
        <w:t xml:space="preserve"> </w:t>
      </w:r>
      <w:proofErr w:type="spellStart"/>
      <w:r>
        <w:t>benüget</w:t>
      </w:r>
      <w:proofErr w:type="spellEnd"/>
      <w:r>
        <w:t xml:space="preserve"> ist/ der mag grössere </w:t>
      </w:r>
      <w:proofErr w:type="spellStart"/>
      <w:r>
        <w:t>bücher</w:t>
      </w:r>
      <w:proofErr w:type="spellEnd"/>
      <w:r>
        <w:t xml:space="preserve"> </w:t>
      </w:r>
      <w:proofErr w:type="spellStart"/>
      <w:r>
        <w:t>vnd</w:t>
      </w:r>
      <w:proofErr w:type="spellEnd"/>
      <w:r>
        <w:t xml:space="preserve"> </w:t>
      </w:r>
      <w:proofErr w:type="spellStart"/>
      <w:r>
        <w:t>compendia</w:t>
      </w:r>
      <w:proofErr w:type="spellEnd"/>
      <w:r>
        <w:t xml:space="preserve"> von </w:t>
      </w:r>
      <w:proofErr w:type="spellStart"/>
      <w:r>
        <w:t>disen</w:t>
      </w:r>
      <w:proofErr w:type="spellEnd"/>
      <w:r>
        <w:t xml:space="preserve"> dingen </w:t>
      </w:r>
      <w:proofErr w:type="spellStart"/>
      <w:r>
        <w:t>geschriben</w:t>
      </w:r>
      <w:proofErr w:type="spellEnd"/>
      <w:r>
        <w:t xml:space="preserve">/ durch lesen </w:t>
      </w:r>
      <w:proofErr w:type="spellStart"/>
      <w:r>
        <w:t>vnd</w:t>
      </w:r>
      <w:proofErr w:type="spellEnd"/>
      <w:r>
        <w:t xml:space="preserve"> </w:t>
      </w:r>
      <w:proofErr w:type="spellStart"/>
      <w:r>
        <w:t>vnd</w:t>
      </w:r>
      <w:proofErr w:type="spellEnd"/>
      <w:r>
        <w:t xml:space="preserve"> </w:t>
      </w:r>
      <w:proofErr w:type="spellStart"/>
      <w:r>
        <w:t>studiren</w:t>
      </w:r>
      <w:proofErr w:type="spellEnd"/>
      <w:r>
        <w:t xml:space="preserve">/ das hab ich allein für die </w:t>
      </w:r>
      <w:proofErr w:type="spellStart"/>
      <w:r>
        <w:t>anfenger</w:t>
      </w:r>
      <w:proofErr w:type="spellEnd"/>
      <w:r>
        <w:t xml:space="preserve">/ </w:t>
      </w:r>
      <w:proofErr w:type="spellStart"/>
      <w:r>
        <w:t>vnnd</w:t>
      </w:r>
      <w:proofErr w:type="spellEnd"/>
      <w:r>
        <w:t xml:space="preserve"> noch nicht recht wissen was Gott glauben oder </w:t>
      </w:r>
      <w:proofErr w:type="spellStart"/>
      <w:r>
        <w:t>vertrawen</w:t>
      </w:r>
      <w:proofErr w:type="spellEnd"/>
      <w:r>
        <w:t xml:space="preserve"> sey/ der Herr aller </w:t>
      </w:r>
      <w:proofErr w:type="spellStart"/>
      <w:r>
        <w:t>barmhertzigkeit</w:t>
      </w:r>
      <w:proofErr w:type="spellEnd"/>
      <w:r>
        <w:t xml:space="preserve"> </w:t>
      </w:r>
      <w:proofErr w:type="spellStart"/>
      <w:r>
        <w:t>verley</w:t>
      </w:r>
      <w:proofErr w:type="spellEnd"/>
      <w:r>
        <w:t xml:space="preserve"> </w:t>
      </w:r>
      <w:proofErr w:type="spellStart"/>
      <w:r>
        <w:t>vnns</w:t>
      </w:r>
      <w:proofErr w:type="spellEnd"/>
      <w:r>
        <w:t xml:space="preserve"> das wir durch sein </w:t>
      </w:r>
      <w:proofErr w:type="spellStart"/>
      <w:r>
        <w:t>heyligs</w:t>
      </w:r>
      <w:proofErr w:type="spellEnd"/>
      <w:r>
        <w:t xml:space="preserve"> </w:t>
      </w:r>
      <w:proofErr w:type="spellStart"/>
      <w:r>
        <w:t>wort</w:t>
      </w:r>
      <w:proofErr w:type="spellEnd"/>
      <w:r>
        <w:t xml:space="preserve"> darzu kommen </w:t>
      </w:r>
      <w:proofErr w:type="spellStart"/>
      <w:r>
        <w:t>mügen</w:t>
      </w:r>
      <w:proofErr w:type="spellEnd"/>
      <w:r>
        <w:t xml:space="preserve">/ dem lob </w:t>
      </w:r>
      <w:proofErr w:type="spellStart"/>
      <w:r>
        <w:t>vnd</w:t>
      </w:r>
      <w:proofErr w:type="spellEnd"/>
      <w:r>
        <w:t xml:space="preserve"> ehr sey in </w:t>
      </w:r>
      <w:proofErr w:type="spellStart"/>
      <w:r>
        <w:t>ewigkeyt</w:t>
      </w:r>
      <w:proofErr w:type="spellEnd"/>
      <w:r>
        <w:t xml:space="preserve"> Amen. </w:t>
      </w:r>
    </w:p>
    <w:p w14:paraId="2CEAED89" w14:textId="77777777" w:rsidR="00BD71A4" w:rsidRDefault="00BD71A4">
      <w:pPr>
        <w:spacing w:after="0" w:line="240" w:lineRule="auto"/>
        <w:rPr>
          <w:rFonts w:eastAsia="Times New Roman"/>
          <w:b/>
          <w:bCs/>
          <w:color w:val="000000"/>
          <w:kern w:val="36"/>
          <w:sz w:val="36"/>
          <w:szCs w:val="48"/>
          <w:lang w:eastAsia="de-DE"/>
        </w:rPr>
      </w:pPr>
      <w:r>
        <w:br w:type="page"/>
      </w:r>
    </w:p>
    <w:p w14:paraId="4BA76062" w14:textId="77777777" w:rsidR="00D5498D" w:rsidRPr="00D5498D" w:rsidRDefault="00D5498D" w:rsidP="008E63BE">
      <w:pPr>
        <w:pStyle w:val="berschrift1"/>
      </w:pPr>
      <w:r w:rsidRPr="00D5498D">
        <w:t>Quellen:</w:t>
      </w:r>
    </w:p>
    <w:p w14:paraId="6F29719B"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23F837A1" w14:textId="77777777" w:rsidR="00BD71A4" w:rsidRDefault="00C94CA4" w:rsidP="00D5498D">
      <w:pPr>
        <w:spacing w:before="100" w:beforeAutospacing="1" w:after="119" w:line="240" w:lineRule="auto"/>
        <w:rPr>
          <w:rFonts w:eastAsia="Times New Roman"/>
          <w:color w:val="0000FF"/>
          <w:szCs w:val="24"/>
          <w:u w:val="single"/>
          <w:lang w:eastAsia="de-DE"/>
        </w:rPr>
      </w:pPr>
      <w:hyperlink r:id="rId7"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047AD9C2" w14:textId="77777777" w:rsidR="00BD71A4" w:rsidRDefault="00C94CA4" w:rsidP="00BD71A4">
      <w:pPr>
        <w:spacing w:before="100" w:beforeAutospacing="1" w:after="119" w:line="240" w:lineRule="auto"/>
        <w:rPr>
          <w:rFonts w:eastAsia="Times New Roman"/>
          <w:color w:val="000000"/>
          <w:szCs w:val="24"/>
          <w:lang w:eastAsia="de-DE"/>
        </w:rPr>
      </w:pPr>
      <w:hyperlink r:id="rId8" w:history="1">
        <w:r w:rsidR="00BD71A4">
          <w:rPr>
            <w:rFonts w:eastAsia="Times New Roman"/>
            <w:color w:val="0000FF"/>
            <w:szCs w:val="24"/>
            <w:u w:val="single"/>
            <w:lang w:eastAsia="de-DE"/>
          </w:rPr>
          <w:t>Briefe der Reformationszeit</w:t>
        </w:r>
      </w:hyperlink>
    </w:p>
    <w:p w14:paraId="780098C7" w14:textId="77777777" w:rsidR="00BD71A4" w:rsidRDefault="00C94CA4"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Gebete</w:t>
        </w:r>
      </w:hyperlink>
    </w:p>
    <w:p w14:paraId="49F1F810" w14:textId="77777777" w:rsidR="00BD71A4" w:rsidRDefault="00C94CA4"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Zeugen Christi</w:t>
        </w:r>
      </w:hyperlink>
    </w:p>
    <w:p w14:paraId="62C65BB2"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6EB8AC5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DB9001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7D4554E2"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67D65CD5" w14:textId="77777777" w:rsidR="00082307" w:rsidRDefault="00BD71A4" w:rsidP="00BD71A4">
      <w:pPr>
        <w:pStyle w:val="berschrift1"/>
      </w:pPr>
      <w:r>
        <w:t>Spendenaufruf</w:t>
      </w:r>
    </w:p>
    <w:p w14:paraId="25B4459A"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0FDEDFD8"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743E0C1A"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0B6328DA"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1"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7622D9C8"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3209BC67" w14:textId="77777777" w:rsidR="00BD71A4" w:rsidRDefault="00C94CA4" w:rsidP="00BD71A4">
      <w:pPr>
        <w:pStyle w:val="StandardWeb"/>
        <w:shd w:val="clear" w:color="auto" w:fill="FFFFFF"/>
        <w:spacing w:before="0" w:beforeAutospacing="0" w:after="336" w:afterAutospacing="0"/>
        <w:rPr>
          <w:rFonts w:ascii="Calibri" w:hAnsi="Calibri" w:cs="Calibri"/>
          <w:color w:val="000000"/>
          <w:sz w:val="22"/>
          <w:szCs w:val="22"/>
        </w:rPr>
      </w:pPr>
      <w:hyperlink r:id="rId12"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3A8D80E1"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3" w:history="1">
        <w:r w:rsidRPr="002604E9">
          <w:rPr>
            <w:rStyle w:val="Hyperlink"/>
            <w:rFonts w:ascii="Calibri" w:eastAsiaTheme="majorEastAsia" w:hAnsi="Calibri" w:cs="Calibri"/>
            <w:b/>
            <w:bCs/>
            <w:sz w:val="22"/>
            <w:szCs w:val="22"/>
          </w:rPr>
          <w:t>https://www.saintpierrelejeune.org/</w:t>
        </w:r>
      </w:hyperlink>
    </w:p>
    <w:p w14:paraId="6195F9D3"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519DF56F"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33DD7EB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5353E337"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4"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27CA"/>
    <w:rsid w:val="000700B0"/>
    <w:rsid w:val="00082307"/>
    <w:rsid w:val="000C66E5"/>
    <w:rsid w:val="000D088F"/>
    <w:rsid w:val="00122BD9"/>
    <w:rsid w:val="001F54C4"/>
    <w:rsid w:val="0022039F"/>
    <w:rsid w:val="00272484"/>
    <w:rsid w:val="00297F83"/>
    <w:rsid w:val="002E6D11"/>
    <w:rsid w:val="003027CA"/>
    <w:rsid w:val="00381C0C"/>
    <w:rsid w:val="00537F59"/>
    <w:rsid w:val="00636F93"/>
    <w:rsid w:val="007166CE"/>
    <w:rsid w:val="00737EF6"/>
    <w:rsid w:val="00760119"/>
    <w:rsid w:val="007E1779"/>
    <w:rsid w:val="0083667B"/>
    <w:rsid w:val="008D7463"/>
    <w:rsid w:val="008E417E"/>
    <w:rsid w:val="008E63BE"/>
    <w:rsid w:val="009C2A21"/>
    <w:rsid w:val="00B365E5"/>
    <w:rsid w:val="00BD71A4"/>
    <w:rsid w:val="00C35859"/>
    <w:rsid w:val="00C94CA4"/>
    <w:rsid w:val="00CC4EAC"/>
    <w:rsid w:val="00D14D4F"/>
    <w:rsid w:val="00D5498D"/>
    <w:rsid w:val="00D56329"/>
    <w:rsid w:val="00DC3900"/>
    <w:rsid w:val="00DF61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2A11AE"/>
  <w15:chartTrackingRefBased/>
  <w15:docId w15:val="{594FAB71-7605-41C7-9916-9AED5834D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4">
    <w:name w:val="heading 4"/>
    <w:basedOn w:val="Standard"/>
    <w:next w:val="Standard"/>
    <w:link w:val="berschrift4Zchn"/>
    <w:uiPriority w:val="9"/>
    <w:semiHidden/>
    <w:unhideWhenUsed/>
    <w:qFormat/>
    <w:rsid w:val="009C2A21"/>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unhideWhenUsed/>
    <w:rsid w:val="00DC3900"/>
    <w:pPr>
      <w:spacing w:before="100" w:beforeAutospacing="1" w:after="100" w:afterAutospacing="1" w:line="240" w:lineRule="auto"/>
    </w:pPr>
    <w:rPr>
      <w:rFonts w:eastAsia="Times New Roman"/>
      <w:szCs w:val="24"/>
      <w:lang w:eastAsia="de-DE"/>
    </w:rPr>
  </w:style>
  <w:style w:type="character" w:customStyle="1" w:styleId="berschrift4Zchn">
    <w:name w:val="Überschrift 4 Zchn"/>
    <w:basedOn w:val="Absatz-Standardschriftart"/>
    <w:link w:val="berschrift4"/>
    <w:uiPriority w:val="9"/>
    <w:semiHidden/>
    <w:rsid w:val="009C2A21"/>
    <w:rPr>
      <w:rFonts w:asciiTheme="majorHAnsi" w:eastAsiaTheme="majorEastAsia" w:hAnsiTheme="majorHAnsi" w:cstheme="majorBidi"/>
      <w:i/>
      <w:iCs/>
      <w:color w:val="2E74B5" w:themeColor="accent1" w:themeShade="BF"/>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099713795">
      <w:bodyDiv w:val="1"/>
      <w:marLeft w:val="0"/>
      <w:marRight w:val="0"/>
      <w:marTop w:val="0"/>
      <w:marBottom w:val="0"/>
      <w:divBdr>
        <w:top w:val="none" w:sz="0" w:space="0" w:color="auto"/>
        <w:left w:val="none" w:sz="0" w:space="0" w:color="auto"/>
        <w:bottom w:val="none" w:sz="0" w:space="0" w:color="auto"/>
        <w:right w:val="none" w:sz="0" w:space="0" w:color="auto"/>
      </w:divBdr>
      <w:divsChild>
        <w:div w:id="410271369">
          <w:marLeft w:val="0"/>
          <w:marRight w:val="0"/>
          <w:marTop w:val="0"/>
          <w:marBottom w:val="0"/>
          <w:divBdr>
            <w:top w:val="none" w:sz="0" w:space="0" w:color="auto"/>
            <w:left w:val="none" w:sz="0" w:space="0" w:color="auto"/>
            <w:bottom w:val="none" w:sz="0" w:space="0" w:color="auto"/>
            <w:right w:val="none" w:sz="0" w:space="0" w:color="auto"/>
          </w:divBdr>
        </w:div>
        <w:div w:id="746343773">
          <w:marLeft w:val="0"/>
          <w:marRight w:val="0"/>
          <w:marTop w:val="0"/>
          <w:marBottom w:val="0"/>
          <w:divBdr>
            <w:top w:val="none" w:sz="0" w:space="0" w:color="auto"/>
            <w:left w:val="none" w:sz="0" w:space="0" w:color="auto"/>
            <w:bottom w:val="none" w:sz="0" w:space="0" w:color="auto"/>
            <w:right w:val="none" w:sz="0" w:space="0" w:color="auto"/>
          </w:divBdr>
        </w:div>
        <w:div w:id="2055807757">
          <w:marLeft w:val="0"/>
          <w:marRight w:val="0"/>
          <w:marTop w:val="0"/>
          <w:marBottom w:val="0"/>
          <w:divBdr>
            <w:top w:val="none" w:sz="0" w:space="0" w:color="auto"/>
            <w:left w:val="none" w:sz="0" w:space="0" w:color="auto"/>
            <w:bottom w:val="none" w:sz="0" w:space="0" w:color="auto"/>
            <w:right w:val="none" w:sz="0" w:space="0" w:color="auto"/>
          </w:divBdr>
        </w:div>
        <w:div w:id="833837672">
          <w:marLeft w:val="0"/>
          <w:marRight w:val="0"/>
          <w:marTop w:val="0"/>
          <w:marBottom w:val="0"/>
          <w:divBdr>
            <w:top w:val="none" w:sz="0" w:space="0" w:color="auto"/>
            <w:left w:val="none" w:sz="0" w:space="0" w:color="auto"/>
            <w:bottom w:val="none" w:sz="0" w:space="0" w:color="auto"/>
            <w:right w:val="none" w:sz="0" w:space="0" w:color="auto"/>
          </w:divBdr>
        </w:div>
        <w:div w:id="1811555437">
          <w:marLeft w:val="0"/>
          <w:marRight w:val="0"/>
          <w:marTop w:val="0"/>
          <w:marBottom w:val="0"/>
          <w:divBdr>
            <w:top w:val="none" w:sz="0" w:space="0" w:color="auto"/>
            <w:left w:val="none" w:sz="0" w:space="0" w:color="auto"/>
            <w:bottom w:val="none" w:sz="0" w:space="0" w:color="auto"/>
            <w:right w:val="none" w:sz="0" w:space="0" w:color="auto"/>
          </w:divBdr>
        </w:div>
        <w:div w:id="1896158545">
          <w:marLeft w:val="0"/>
          <w:marRight w:val="0"/>
          <w:marTop w:val="0"/>
          <w:marBottom w:val="0"/>
          <w:divBdr>
            <w:top w:val="none" w:sz="0" w:space="0" w:color="auto"/>
            <w:left w:val="none" w:sz="0" w:space="0" w:color="auto"/>
            <w:bottom w:val="none" w:sz="0" w:space="0" w:color="auto"/>
            <w:right w:val="none" w:sz="0" w:space="0" w:color="auto"/>
          </w:divBdr>
        </w:div>
        <w:div w:id="1083454928">
          <w:marLeft w:val="0"/>
          <w:marRight w:val="0"/>
          <w:marTop w:val="0"/>
          <w:marBottom w:val="0"/>
          <w:divBdr>
            <w:top w:val="none" w:sz="0" w:space="0" w:color="auto"/>
            <w:left w:val="none" w:sz="0" w:space="0" w:color="auto"/>
            <w:bottom w:val="none" w:sz="0" w:space="0" w:color="auto"/>
            <w:right w:val="none" w:sz="0" w:space="0" w:color="auto"/>
          </w:divBdr>
        </w:div>
        <w:div w:id="263801948">
          <w:marLeft w:val="0"/>
          <w:marRight w:val="0"/>
          <w:marTop w:val="0"/>
          <w:marBottom w:val="0"/>
          <w:divBdr>
            <w:top w:val="none" w:sz="0" w:space="0" w:color="auto"/>
            <w:left w:val="none" w:sz="0" w:space="0" w:color="auto"/>
            <w:bottom w:val="none" w:sz="0" w:space="0" w:color="auto"/>
            <w:right w:val="none" w:sz="0" w:space="0" w:color="auto"/>
          </w:divBdr>
        </w:div>
        <w:div w:id="2134135202">
          <w:marLeft w:val="0"/>
          <w:marRight w:val="0"/>
          <w:marTop w:val="0"/>
          <w:marBottom w:val="0"/>
          <w:divBdr>
            <w:top w:val="none" w:sz="0" w:space="0" w:color="auto"/>
            <w:left w:val="none" w:sz="0" w:space="0" w:color="auto"/>
            <w:bottom w:val="none" w:sz="0" w:space="0" w:color="auto"/>
            <w:right w:val="none" w:sz="0" w:space="0" w:color="auto"/>
          </w:divBdr>
        </w:div>
        <w:div w:id="1189177642">
          <w:marLeft w:val="0"/>
          <w:marRight w:val="0"/>
          <w:marTop w:val="0"/>
          <w:marBottom w:val="0"/>
          <w:divBdr>
            <w:top w:val="none" w:sz="0" w:space="0" w:color="auto"/>
            <w:left w:val="none" w:sz="0" w:space="0" w:color="auto"/>
            <w:bottom w:val="none" w:sz="0" w:space="0" w:color="auto"/>
            <w:right w:val="none" w:sz="0" w:space="0" w:color="auto"/>
          </w:divBdr>
        </w:div>
        <w:div w:id="183786430">
          <w:marLeft w:val="0"/>
          <w:marRight w:val="0"/>
          <w:marTop w:val="0"/>
          <w:marBottom w:val="0"/>
          <w:divBdr>
            <w:top w:val="none" w:sz="0" w:space="0" w:color="auto"/>
            <w:left w:val="none" w:sz="0" w:space="0" w:color="auto"/>
            <w:bottom w:val="none" w:sz="0" w:space="0" w:color="auto"/>
            <w:right w:val="none" w:sz="0" w:space="0" w:color="auto"/>
          </w:divBdr>
        </w:div>
        <w:div w:id="457339358">
          <w:marLeft w:val="0"/>
          <w:marRight w:val="0"/>
          <w:marTop w:val="0"/>
          <w:marBottom w:val="0"/>
          <w:divBdr>
            <w:top w:val="none" w:sz="0" w:space="0" w:color="auto"/>
            <w:left w:val="none" w:sz="0" w:space="0" w:color="auto"/>
            <w:bottom w:val="none" w:sz="0" w:space="0" w:color="auto"/>
            <w:right w:val="none" w:sz="0" w:space="0" w:color="auto"/>
          </w:divBdr>
        </w:div>
        <w:div w:id="1963266023">
          <w:marLeft w:val="0"/>
          <w:marRight w:val="0"/>
          <w:marTop w:val="0"/>
          <w:marBottom w:val="0"/>
          <w:divBdr>
            <w:top w:val="none" w:sz="0" w:space="0" w:color="auto"/>
            <w:left w:val="none" w:sz="0" w:space="0" w:color="auto"/>
            <w:bottom w:val="none" w:sz="0" w:space="0" w:color="auto"/>
            <w:right w:val="none" w:sz="0" w:space="0" w:color="auto"/>
          </w:divBdr>
        </w:div>
        <w:div w:id="191965552">
          <w:marLeft w:val="0"/>
          <w:marRight w:val="0"/>
          <w:marTop w:val="0"/>
          <w:marBottom w:val="0"/>
          <w:divBdr>
            <w:top w:val="none" w:sz="0" w:space="0" w:color="auto"/>
            <w:left w:val="none" w:sz="0" w:space="0" w:color="auto"/>
            <w:bottom w:val="none" w:sz="0" w:space="0" w:color="auto"/>
            <w:right w:val="none" w:sz="0" w:space="0" w:color="auto"/>
          </w:divBdr>
        </w:div>
        <w:div w:id="1072969895">
          <w:marLeft w:val="0"/>
          <w:marRight w:val="0"/>
          <w:marTop w:val="0"/>
          <w:marBottom w:val="0"/>
          <w:divBdr>
            <w:top w:val="none" w:sz="0" w:space="0" w:color="auto"/>
            <w:left w:val="none" w:sz="0" w:space="0" w:color="auto"/>
            <w:bottom w:val="none" w:sz="0" w:space="0" w:color="auto"/>
            <w:right w:val="none" w:sz="0" w:space="0" w:color="auto"/>
          </w:divBdr>
        </w:div>
        <w:div w:id="1712880257">
          <w:marLeft w:val="0"/>
          <w:marRight w:val="0"/>
          <w:marTop w:val="0"/>
          <w:marBottom w:val="0"/>
          <w:divBdr>
            <w:top w:val="none" w:sz="0" w:space="0" w:color="auto"/>
            <w:left w:val="none" w:sz="0" w:space="0" w:color="auto"/>
            <w:bottom w:val="none" w:sz="0" w:space="0" w:color="auto"/>
            <w:right w:val="none" w:sz="0" w:space="0" w:color="auto"/>
          </w:divBdr>
        </w:div>
        <w:div w:id="1241450326">
          <w:marLeft w:val="0"/>
          <w:marRight w:val="0"/>
          <w:marTop w:val="0"/>
          <w:marBottom w:val="0"/>
          <w:divBdr>
            <w:top w:val="none" w:sz="0" w:space="0" w:color="auto"/>
            <w:left w:val="none" w:sz="0" w:space="0" w:color="auto"/>
            <w:bottom w:val="none" w:sz="0" w:space="0" w:color="auto"/>
            <w:right w:val="none" w:sz="0" w:space="0" w:color="auto"/>
          </w:divBdr>
        </w:div>
        <w:div w:id="53044251">
          <w:marLeft w:val="0"/>
          <w:marRight w:val="0"/>
          <w:marTop w:val="0"/>
          <w:marBottom w:val="0"/>
          <w:divBdr>
            <w:top w:val="none" w:sz="0" w:space="0" w:color="auto"/>
            <w:left w:val="none" w:sz="0" w:space="0" w:color="auto"/>
            <w:bottom w:val="none" w:sz="0" w:space="0" w:color="auto"/>
            <w:right w:val="none" w:sz="0" w:space="0" w:color="auto"/>
          </w:divBdr>
        </w:div>
        <w:div w:id="20873234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35971076">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iefe.glaubensstimme.de/" TargetMode="External"/><Relationship Id="rId13" Type="http://schemas.openxmlformats.org/officeDocument/2006/relationships/hyperlink" Target="https://www.saintpierrelejeune.org/" TargetMode="External"/><Relationship Id="rId3" Type="http://schemas.openxmlformats.org/officeDocument/2006/relationships/webSettings" Target="webSettings.xml"/><Relationship Id="rId7" Type="http://schemas.openxmlformats.org/officeDocument/2006/relationships/hyperlink" Target="https://www.alte-lieder.de/" TargetMode="External"/><Relationship Id="rId12" Type="http://schemas.openxmlformats.org/officeDocument/2006/relationships/hyperlink" Target="https://www.paypal.com/donate?token=b7G3oIVgTBlBnD5xW0Iz05oAoJh0T8h3aTPg71OLXX_gEIT3rCzUPA37ADUQbWqiQvlFIzesNXGr22ZY"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glaubensstimme.de/" TargetMode="External"/><Relationship Id="rId11" Type="http://schemas.openxmlformats.org/officeDocument/2006/relationships/hyperlink" Target="https://glaubensstimme.de/doku.php?id=autoren:l:lambs:lambs-jung_st_peter" TargetMode="External"/><Relationship Id="rId5" Type="http://schemas.openxmlformats.org/officeDocument/2006/relationships/image" Target="media/image2.png"/><Relationship Id="rId15" Type="http://schemas.openxmlformats.org/officeDocument/2006/relationships/fontTable" Target="fontTable.xml"/><Relationship Id="rId10" Type="http://schemas.openxmlformats.org/officeDocument/2006/relationships/hyperlink" Target="https://www.zeugen-christi.de/" TargetMode="External"/><Relationship Id="rId4" Type="http://schemas.openxmlformats.org/officeDocument/2006/relationships/image" Target="media/image1.jpg"/><Relationship Id="rId9" Type="http://schemas.openxmlformats.org/officeDocument/2006/relationships/hyperlink" Target="https://gebete.glaubensstimme.de/" TargetMode="External"/><Relationship Id="rId14"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Bücher2022.dotx</Template>
  <TotalTime>0</TotalTime>
  <Pages>17</Pages>
  <Words>6221</Words>
  <Characters>39198</Characters>
  <Application>Microsoft Office Word</Application>
  <DocSecurity>0</DocSecurity>
  <Lines>326</Lines>
  <Paragraphs>90</Paragraphs>
  <ScaleCrop>false</ScaleCrop>
  <HeadingPairs>
    <vt:vector size="2" baseType="variant">
      <vt:variant>
        <vt:lpstr>Titel</vt:lpstr>
      </vt:variant>
      <vt:variant>
        <vt:i4>1</vt:i4>
      </vt:variant>
    </vt:vector>
  </HeadingPairs>
  <TitlesOfParts>
    <vt:vector size="1" baseType="lpstr">
      <vt:lpstr>Biographie, Schriften, Briefe</vt:lpstr>
    </vt:vector>
  </TitlesOfParts>
  <Company>Glaubensstimme.de</Company>
  <LinksUpToDate>false</LinksUpToDate>
  <CharactersWithSpaces>45329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Grund und Versicherung aus göttlicher Schrift des christlichen Glaubens</dc:title>
  <dc:subject/>
  <dc:creator>Cruciger, Caspar</dc:creator>
  <cp:keywords/>
  <dc:description/>
  <cp:lastModifiedBy>webmaster@glaubensstimme.de</cp:lastModifiedBy>
  <cp:revision>3</cp:revision>
  <dcterms:created xsi:type="dcterms:W3CDTF">2021-10-10T11:46:00Z</dcterms:created>
  <dcterms:modified xsi:type="dcterms:W3CDTF">2021-10-10T13:56:00Z</dcterms:modified>
  <dc:language>de</dc:language>
</cp:coreProperties>
</file>